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65DD4" w14:textId="77777777" w:rsidR="002D2E3F" w:rsidRPr="005918E2" w:rsidRDefault="002D2E3F" w:rsidP="00966E31">
      <w:pPr>
        <w:autoSpaceDE w:val="0"/>
        <w:autoSpaceDN w:val="0"/>
        <w:adjustRightInd w:val="0"/>
        <w:jc w:val="both"/>
        <w:rPr>
          <w:b/>
          <w:bCs/>
          <w:sz w:val="22"/>
          <w:szCs w:val="22"/>
          <w:u w:val="single"/>
        </w:rPr>
      </w:pPr>
    </w:p>
    <w:p w14:paraId="5BDA422A" w14:textId="61A46F48" w:rsidR="00401646" w:rsidRPr="005918E2" w:rsidRDefault="00401646" w:rsidP="00401646">
      <w:pPr>
        <w:autoSpaceDE w:val="0"/>
        <w:autoSpaceDN w:val="0"/>
        <w:adjustRightInd w:val="0"/>
        <w:jc w:val="right"/>
        <w:rPr>
          <w:b/>
          <w:sz w:val="22"/>
          <w:szCs w:val="22"/>
        </w:rPr>
      </w:pPr>
      <w:r w:rsidRPr="005918E2">
        <w:rPr>
          <w:b/>
          <w:bCs/>
          <w:sz w:val="22"/>
          <w:szCs w:val="22"/>
        </w:rPr>
        <w:t xml:space="preserve">ALLEGATO </w:t>
      </w:r>
      <w:r w:rsidR="00AC35B7">
        <w:t xml:space="preserve">- </w:t>
      </w:r>
      <w:r w:rsidR="00AC35B7" w:rsidRPr="00AC35B7">
        <w:rPr>
          <w:b/>
          <w:bCs/>
          <w:sz w:val="22"/>
          <w:szCs w:val="22"/>
        </w:rPr>
        <w:t xml:space="preserve">Lotto </w:t>
      </w:r>
      <w:r w:rsidR="00E71308">
        <w:rPr>
          <w:b/>
          <w:bCs/>
          <w:sz w:val="22"/>
          <w:szCs w:val="22"/>
        </w:rPr>
        <w:t>4</w:t>
      </w:r>
      <w:r w:rsidR="00E3770B">
        <w:rPr>
          <w:b/>
          <w:bCs/>
          <w:sz w:val="22"/>
          <w:szCs w:val="22"/>
        </w:rPr>
        <w:t xml:space="preserve"> -</w:t>
      </w:r>
      <w:r w:rsidR="00AC35B7" w:rsidRPr="00AC35B7">
        <w:rPr>
          <w:b/>
          <w:bCs/>
          <w:sz w:val="22"/>
          <w:szCs w:val="22"/>
        </w:rPr>
        <w:t xml:space="preserve"> Modello di offerta</w:t>
      </w:r>
      <w:r w:rsidR="00AC35B7">
        <w:rPr>
          <w:b/>
          <w:bCs/>
          <w:sz w:val="22"/>
          <w:szCs w:val="22"/>
        </w:rPr>
        <w:t xml:space="preserve"> tecnica</w:t>
      </w:r>
    </w:p>
    <w:p w14:paraId="28CC6B39" w14:textId="12114C21" w:rsidR="00291F84" w:rsidRPr="007126FA" w:rsidRDefault="004F4193" w:rsidP="004F4193">
      <w:pPr>
        <w:spacing w:before="360" w:after="120"/>
        <w:ind w:right="-159"/>
        <w:jc w:val="both"/>
        <w:rPr>
          <w:b/>
          <w:kern w:val="1"/>
          <w:sz w:val="22"/>
          <w:szCs w:val="22"/>
          <w:lang w:eastAsia="ar-SA" w:bidi="it-IT"/>
        </w:rPr>
      </w:pPr>
      <w:r w:rsidRPr="007126FA">
        <w:rPr>
          <w:b/>
          <w:sz w:val="22"/>
          <w:szCs w:val="22"/>
        </w:rPr>
        <w:t xml:space="preserve">OGGETTO: </w:t>
      </w:r>
      <w:r w:rsidR="00810D25" w:rsidRPr="007126FA">
        <w:rPr>
          <w:b/>
          <w:sz w:val="22"/>
          <w:szCs w:val="22"/>
        </w:rPr>
        <w:t>PROCEDURA APERTA, A RILEVANZA COMUNITARIA, PER L’AFFIDAMENTO DEL SERVIZIO DI ORGANIZZAZIONE VIAGGI D’ISTRUZIONE, SCAMBI CULTURALI E STAGE LINGUISTICI PER L’A.S. 2025-2026 DELL’EDUCANDATO STATALE “EMANUELA SETTI CARRARO DALLA CHIESA” DI MILANO, ARTICOLATO IN N. 23 LOTTI.</w:t>
      </w:r>
    </w:p>
    <w:p w14:paraId="66EB1E37" w14:textId="2ACFAFBF" w:rsidR="008E3C8D" w:rsidRDefault="00E3770B" w:rsidP="00AA04C8">
      <w:pPr>
        <w:spacing w:before="240" w:after="120"/>
        <w:jc w:val="center"/>
        <w:rPr>
          <w:b/>
          <w:sz w:val="28"/>
          <w:szCs w:val="28"/>
        </w:rPr>
      </w:pPr>
      <w:r w:rsidRPr="00E3770B">
        <w:rPr>
          <w:b/>
          <w:sz w:val="28"/>
          <w:szCs w:val="28"/>
        </w:rPr>
        <w:t xml:space="preserve">Lotto </w:t>
      </w:r>
      <w:r w:rsidR="00E71308">
        <w:rPr>
          <w:b/>
          <w:sz w:val="28"/>
          <w:szCs w:val="28"/>
        </w:rPr>
        <w:t>4</w:t>
      </w:r>
      <w:r w:rsidRPr="00E3770B">
        <w:rPr>
          <w:b/>
          <w:sz w:val="28"/>
          <w:szCs w:val="28"/>
        </w:rPr>
        <w:t xml:space="preserve"> </w:t>
      </w:r>
      <w:r w:rsidR="00AA04C8">
        <w:rPr>
          <w:b/>
          <w:sz w:val="28"/>
          <w:szCs w:val="28"/>
        </w:rPr>
        <w:t>–</w:t>
      </w:r>
      <w:r w:rsidRPr="00E3770B">
        <w:rPr>
          <w:b/>
          <w:sz w:val="28"/>
          <w:szCs w:val="28"/>
        </w:rPr>
        <w:t xml:space="preserve"> </w:t>
      </w:r>
      <w:r w:rsidR="00E71308" w:rsidRPr="00E71308">
        <w:rPr>
          <w:b/>
          <w:sz w:val="28"/>
          <w:szCs w:val="28"/>
        </w:rPr>
        <w:t>ACQUARIO DI GENOVA</w:t>
      </w:r>
      <w:r w:rsidR="008E3C8D" w:rsidRPr="008E3C8D">
        <w:rPr>
          <w:b/>
          <w:sz w:val="28"/>
          <w:szCs w:val="28"/>
        </w:rPr>
        <w:t xml:space="preserve"> </w:t>
      </w:r>
      <w:r w:rsidR="00810D25" w:rsidRPr="00810D25">
        <w:rPr>
          <w:b/>
          <w:sz w:val="28"/>
          <w:szCs w:val="28"/>
        </w:rPr>
        <w:t>(uscita senza pernottamento)</w:t>
      </w:r>
    </w:p>
    <w:p w14:paraId="453A3037" w14:textId="17490254" w:rsidR="00401646" w:rsidRPr="00E3770B" w:rsidRDefault="00AC35B7" w:rsidP="008E3C8D">
      <w:pPr>
        <w:spacing w:before="120" w:after="120"/>
        <w:jc w:val="center"/>
        <w:rPr>
          <w:b/>
          <w:sz w:val="28"/>
          <w:szCs w:val="28"/>
        </w:rPr>
      </w:pPr>
      <w:r w:rsidRPr="00E3770B">
        <w:rPr>
          <w:b/>
          <w:sz w:val="28"/>
          <w:szCs w:val="28"/>
        </w:rPr>
        <w:t>Offerta tecnica</w:t>
      </w:r>
    </w:p>
    <w:p w14:paraId="645884E5" w14:textId="77777777" w:rsidR="00401646" w:rsidRPr="007D12D9" w:rsidRDefault="00401646" w:rsidP="00401646">
      <w:pPr>
        <w:spacing w:before="120"/>
        <w:jc w:val="both"/>
        <w:rPr>
          <w:b/>
          <w:sz w:val="18"/>
          <w:szCs w:val="18"/>
        </w:rPr>
      </w:pPr>
      <w:r w:rsidRPr="007D12D9">
        <w:rPr>
          <w:b/>
          <w:sz w:val="18"/>
          <w:szCs w:val="18"/>
        </w:rPr>
        <w:t>Il sottoscritto:</w:t>
      </w:r>
    </w:p>
    <w:tbl>
      <w:tblPr>
        <w:tblW w:w="9720" w:type="dxa"/>
        <w:tblLayout w:type="fixed"/>
        <w:tblCellMar>
          <w:left w:w="0" w:type="dxa"/>
          <w:right w:w="0" w:type="dxa"/>
        </w:tblCellMar>
        <w:tblLook w:val="01E0" w:firstRow="1" w:lastRow="1" w:firstColumn="1" w:lastColumn="1" w:noHBand="0" w:noVBand="0"/>
      </w:tblPr>
      <w:tblGrid>
        <w:gridCol w:w="1084"/>
        <w:gridCol w:w="4861"/>
        <w:gridCol w:w="1620"/>
        <w:gridCol w:w="360"/>
        <w:gridCol w:w="530"/>
        <w:gridCol w:w="1265"/>
      </w:tblGrid>
      <w:tr w:rsidR="00401646" w:rsidRPr="007D12D9" w14:paraId="3F79BACB"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2EF3A01" w14:textId="77777777" w:rsidR="00401646" w:rsidRPr="007D12D9" w:rsidRDefault="00401646" w:rsidP="004F093D">
            <w:pPr>
              <w:spacing w:before="240"/>
              <w:jc w:val="both"/>
              <w:rPr>
                <w:sz w:val="18"/>
                <w:szCs w:val="18"/>
              </w:rPr>
            </w:pPr>
            <w:r w:rsidRPr="007D12D9">
              <w:rPr>
                <w:sz w:val="18"/>
                <w:szCs w:val="18"/>
              </w:rPr>
              <w:t>Cognome:</w:t>
            </w:r>
          </w:p>
        </w:tc>
        <w:bookmarkStart w:id="0" w:name="CognomeRL"/>
        <w:tc>
          <w:tcPr>
            <w:tcW w:w="8636" w:type="dxa"/>
            <w:gridSpan w:val="5"/>
            <w:tcBorders>
              <w:top w:val="single" w:sz="4" w:space="0" w:color="FFFFFF"/>
              <w:left w:val="single" w:sz="4" w:space="0" w:color="FFFFFF"/>
              <w:bottom w:val="dotted" w:sz="4" w:space="0" w:color="000000"/>
              <w:right w:val="single" w:sz="4" w:space="0" w:color="FFFFFF"/>
            </w:tcBorders>
            <w:vAlign w:val="bottom"/>
          </w:tcPr>
          <w:p w14:paraId="1E9119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CognomeRL"/>
                  <w:enabled/>
                  <w:calcOnExit/>
                  <w:statusText w:type="text" w:val="Digitare il cog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0"/>
          </w:p>
        </w:tc>
      </w:tr>
      <w:tr w:rsidR="00401646" w:rsidRPr="007D12D9" w14:paraId="0EC3A5B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BFFDFC1" w14:textId="77777777" w:rsidR="00401646" w:rsidRPr="007D12D9" w:rsidRDefault="00401646" w:rsidP="004F093D">
            <w:pPr>
              <w:spacing w:before="240"/>
              <w:jc w:val="both"/>
              <w:rPr>
                <w:sz w:val="18"/>
                <w:szCs w:val="18"/>
              </w:rPr>
            </w:pPr>
            <w:r w:rsidRPr="007D12D9">
              <w:rPr>
                <w:sz w:val="18"/>
                <w:szCs w:val="18"/>
              </w:rPr>
              <w:t>Nome:</w:t>
            </w:r>
          </w:p>
        </w:tc>
        <w:bookmarkStart w:id="1" w:name="NomeRL"/>
        <w:tc>
          <w:tcPr>
            <w:tcW w:w="8636" w:type="dxa"/>
            <w:gridSpan w:val="5"/>
            <w:tcBorders>
              <w:top w:val="dotted" w:sz="4" w:space="0" w:color="000000"/>
              <w:left w:val="single" w:sz="4" w:space="0" w:color="FFFFFF"/>
              <w:bottom w:val="dotted" w:sz="4" w:space="0" w:color="000000"/>
              <w:right w:val="single" w:sz="4" w:space="0" w:color="FFFFFF"/>
            </w:tcBorders>
            <w:vAlign w:val="bottom"/>
          </w:tcPr>
          <w:p w14:paraId="6237B911"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NomeRL"/>
                  <w:enabled/>
                  <w:calcOnExit/>
                  <w:statusText w:type="text" w:val="Digitare il 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1"/>
          </w:p>
        </w:tc>
      </w:tr>
      <w:tr w:rsidR="00401646" w:rsidRPr="007D12D9" w14:paraId="7517E6F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02B9C7A3" w14:textId="77777777" w:rsidR="00401646" w:rsidRPr="007D12D9" w:rsidRDefault="00401646" w:rsidP="004F093D">
            <w:pPr>
              <w:spacing w:before="240"/>
              <w:jc w:val="both"/>
              <w:rPr>
                <w:b/>
                <w:sz w:val="18"/>
                <w:szCs w:val="18"/>
              </w:rPr>
            </w:pPr>
            <w:r w:rsidRPr="007D12D9">
              <w:rPr>
                <w:sz w:val="18"/>
                <w:szCs w:val="18"/>
              </w:rPr>
              <w:t>Nato a:</w:t>
            </w:r>
          </w:p>
        </w:tc>
        <w:bookmarkStart w:id="2" w:name="LuogoNascitaRL"/>
        <w:tc>
          <w:tcPr>
            <w:tcW w:w="4861" w:type="dxa"/>
            <w:tcBorders>
              <w:left w:val="single" w:sz="4" w:space="0" w:color="FFFFFF"/>
              <w:bottom w:val="dotted" w:sz="4" w:space="0" w:color="000000"/>
              <w:right w:val="single" w:sz="4" w:space="0" w:color="FFFFFF"/>
            </w:tcBorders>
            <w:vAlign w:val="bottom"/>
          </w:tcPr>
          <w:p w14:paraId="2C2C5D61"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LuogoNascitaRL"/>
                  <w:enabled/>
                  <w:calcOnExit/>
                  <w:helpText w:type="text" w:val="Digitare il luogo di nascita del rappresentante legale dell'impresa. Per località non italiane indicarne tra parentesi lo stato. Es: PARIGI (FRANCIA)."/>
                  <w:statusText w:type="text" w:val="Digitare il luogo di nascita del rappresentante legale dell'impresa. F1 per ulteriori informazioni."/>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2"/>
          </w:p>
        </w:tc>
        <w:tc>
          <w:tcPr>
            <w:tcW w:w="1620" w:type="dxa"/>
            <w:tcBorders>
              <w:left w:val="single" w:sz="4" w:space="0" w:color="FFFFFF"/>
              <w:bottom w:val="single" w:sz="4" w:space="0" w:color="FFFFFF"/>
              <w:right w:val="single" w:sz="4" w:space="0" w:color="FFFFFF"/>
            </w:tcBorders>
            <w:vAlign w:val="bottom"/>
          </w:tcPr>
          <w:p w14:paraId="3D072FAD" w14:textId="77777777" w:rsidR="00401646" w:rsidRPr="007D12D9" w:rsidRDefault="00401646" w:rsidP="004F093D">
            <w:pPr>
              <w:spacing w:before="240"/>
              <w:jc w:val="both"/>
              <w:rPr>
                <w:b/>
                <w:sz w:val="18"/>
                <w:szCs w:val="18"/>
              </w:rPr>
            </w:pPr>
            <w:r w:rsidRPr="007D12D9">
              <w:rPr>
                <w:sz w:val="18"/>
                <w:szCs w:val="18"/>
              </w:rPr>
              <w:t>Provincia:</w:t>
            </w:r>
          </w:p>
        </w:tc>
        <w:bookmarkStart w:id="3" w:name="ProvinciaRL"/>
        <w:tc>
          <w:tcPr>
            <w:tcW w:w="360" w:type="dxa"/>
            <w:tcBorders>
              <w:left w:val="single" w:sz="4" w:space="0" w:color="FFFFFF"/>
              <w:bottom w:val="dotted" w:sz="4" w:space="0" w:color="000000"/>
              <w:right w:val="single" w:sz="4" w:space="0" w:color="FFFFFF"/>
            </w:tcBorders>
            <w:vAlign w:val="bottom"/>
          </w:tcPr>
          <w:p w14:paraId="57BCDDBB"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ProvinciaRL"/>
                  <w:enabled/>
                  <w:calcOnExit/>
                  <w:statusText w:type="text" w:val="Digitare la sigla della provincia di nascita del rappresentante legale. Per l'estero scrivere EE."/>
                  <w:textInput>
                    <w:maxLength w:val="2"/>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3"/>
          </w:p>
        </w:tc>
        <w:tc>
          <w:tcPr>
            <w:tcW w:w="530" w:type="dxa"/>
            <w:tcBorders>
              <w:left w:val="single" w:sz="4" w:space="0" w:color="FFFFFF"/>
              <w:bottom w:val="single" w:sz="4" w:space="0" w:color="FFFFFF"/>
              <w:right w:val="single" w:sz="4" w:space="0" w:color="FFFFFF"/>
            </w:tcBorders>
            <w:vAlign w:val="bottom"/>
          </w:tcPr>
          <w:p w14:paraId="03933FA1" w14:textId="77777777" w:rsidR="00401646" w:rsidRPr="007D12D9" w:rsidRDefault="00401646" w:rsidP="004F093D">
            <w:pPr>
              <w:spacing w:before="240"/>
              <w:jc w:val="both"/>
              <w:rPr>
                <w:sz w:val="18"/>
                <w:szCs w:val="18"/>
              </w:rPr>
            </w:pPr>
            <w:r w:rsidRPr="007D12D9">
              <w:rPr>
                <w:sz w:val="18"/>
                <w:szCs w:val="18"/>
              </w:rPr>
              <w:t>il:</w:t>
            </w:r>
          </w:p>
        </w:tc>
        <w:tc>
          <w:tcPr>
            <w:tcW w:w="1265" w:type="dxa"/>
            <w:tcBorders>
              <w:left w:val="single" w:sz="4" w:space="0" w:color="FFFFFF"/>
              <w:bottom w:val="dotted" w:sz="4" w:space="0" w:color="000000"/>
              <w:right w:val="single" w:sz="4" w:space="0" w:color="FFFFFF"/>
            </w:tcBorders>
            <w:vAlign w:val="bottom"/>
          </w:tcPr>
          <w:p w14:paraId="42FCBE28"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
                  <w:enabled/>
                  <w:calcOnExit/>
                  <w:helpText w:type="text" w:val="L'inserimento della data in formati differenti da gg/mm/aaaa può portare a complicazioni nella compilazione del modulo e a inesattezze nell'importazione automatica dei dati."/>
                  <w:statusText w:type="text" w:val="Digitare la data di nascita del rappresentante legale nel formato (gg/mm/aaaa). F1 per ulteriori informazioni."/>
                  <w:textInput>
                    <w:type w:val="date"/>
                    <w:format w:val="dd/MM/yyyy"/>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bl>
    <w:p w14:paraId="31054550" w14:textId="77777777" w:rsidR="00401646" w:rsidRPr="007D12D9" w:rsidRDefault="00401646" w:rsidP="00401646">
      <w:pPr>
        <w:tabs>
          <w:tab w:val="left" w:leader="dot" w:pos="9639"/>
        </w:tabs>
        <w:spacing w:before="240"/>
        <w:jc w:val="both"/>
        <w:rPr>
          <w:sz w:val="18"/>
          <w:szCs w:val="18"/>
        </w:rPr>
      </w:pPr>
      <w:r w:rsidRPr="007D12D9">
        <w:rPr>
          <w:sz w:val="18"/>
          <w:szCs w:val="18"/>
        </w:rPr>
        <w:t>in qualità di:</w:t>
      </w:r>
    </w:p>
    <w:bookmarkStart w:id="4" w:name="_Hlk159696215"/>
    <w:p w14:paraId="1F303C95" w14:textId="2B30748A" w:rsidR="00401646" w:rsidRPr="007D12D9" w:rsidRDefault="00401646" w:rsidP="00AC35B7">
      <w:pPr>
        <w:tabs>
          <w:tab w:val="left" w:leader="dot" w:pos="4140"/>
          <w:tab w:val="left" w:pos="6804"/>
        </w:tabs>
        <w:spacing w:before="120" w:after="120"/>
        <w:jc w:val="both"/>
        <w:rPr>
          <w:sz w:val="18"/>
          <w:szCs w:val="18"/>
        </w:rPr>
      </w:pPr>
      <w:r w:rsidRPr="007D12D9">
        <w:rPr>
          <w:rFonts w:ascii="Arial" w:hAnsi="Arial"/>
          <w:b/>
          <w:sz w:val="18"/>
          <w:szCs w:val="18"/>
        </w:rPr>
        <w:fldChar w:fldCharType="begin">
          <w:ffData>
            <w:name w:val=""/>
            <w:enabled/>
            <w:calcOnExit w:val="0"/>
            <w:checkBox>
              <w:size w:val="18"/>
              <w:default w:val="0"/>
              <w:checked w:val="0"/>
            </w:checkBox>
          </w:ffData>
        </w:fldChar>
      </w:r>
      <w:r w:rsidRPr="007D12D9">
        <w:rPr>
          <w:rFonts w:ascii="Arial" w:hAnsi="Arial"/>
          <w:b/>
          <w:sz w:val="18"/>
          <w:szCs w:val="18"/>
        </w:rPr>
        <w:instrText xml:space="preserve"> FORMCHECKBOX </w:instrText>
      </w:r>
      <w:r w:rsidRPr="007D12D9">
        <w:rPr>
          <w:rFonts w:ascii="Arial" w:hAnsi="Arial"/>
          <w:b/>
          <w:sz w:val="18"/>
          <w:szCs w:val="18"/>
        </w:rPr>
      </w:r>
      <w:r w:rsidRPr="007D12D9">
        <w:rPr>
          <w:rFonts w:ascii="Arial" w:hAnsi="Arial"/>
          <w:b/>
          <w:sz w:val="18"/>
          <w:szCs w:val="18"/>
        </w:rPr>
        <w:fldChar w:fldCharType="separate"/>
      </w:r>
      <w:r w:rsidRPr="007D12D9">
        <w:rPr>
          <w:rFonts w:ascii="Arial" w:hAnsi="Arial"/>
          <w:b/>
          <w:sz w:val="18"/>
          <w:szCs w:val="18"/>
        </w:rPr>
        <w:fldChar w:fldCharType="end"/>
      </w:r>
      <w:r w:rsidRPr="007D12D9">
        <w:rPr>
          <w:sz w:val="18"/>
          <w:szCs w:val="18"/>
        </w:rPr>
        <w:t xml:space="preserve"> </w:t>
      </w:r>
      <w:r w:rsidRPr="007D12D9">
        <w:rPr>
          <w:b/>
          <w:sz w:val="18"/>
          <w:szCs w:val="18"/>
        </w:rPr>
        <w:t>Titolare</w:t>
      </w:r>
      <w:r w:rsidR="00AC35B7">
        <w:rPr>
          <w:b/>
          <w:sz w:val="18"/>
          <w:szCs w:val="18"/>
        </w:rPr>
        <w:t xml:space="preserve">                          </w:t>
      </w:r>
      <w:bookmarkStart w:id="5" w:name="Controllo1"/>
      <w:r w:rsidRPr="007D12D9">
        <w:rPr>
          <w:rFonts w:ascii="Arial" w:hAnsi="Arial"/>
          <w:sz w:val="18"/>
          <w:szCs w:val="18"/>
        </w:rPr>
        <w:fldChar w:fldCharType="begin">
          <w:ffData>
            <w:name w:val="Controllo1"/>
            <w:enabled/>
            <w:calcOnExit w:val="0"/>
            <w:checkBox>
              <w:size w:val="18"/>
              <w:default w:val="0"/>
              <w:checked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bookmarkEnd w:id="5"/>
      <w:r w:rsidRPr="007D12D9">
        <w:rPr>
          <w:sz w:val="18"/>
          <w:szCs w:val="18"/>
        </w:rPr>
        <w:t xml:space="preserve"> </w:t>
      </w:r>
      <w:r w:rsidRPr="007D12D9">
        <w:rPr>
          <w:b/>
          <w:sz w:val="18"/>
          <w:szCs w:val="18"/>
        </w:rPr>
        <w:t>Legale rappresentante</w:t>
      </w:r>
      <w:r w:rsidR="00AC35B7">
        <w:rPr>
          <w:b/>
          <w:sz w:val="18"/>
          <w:szCs w:val="18"/>
        </w:rPr>
        <w:t xml:space="preserve">           </w:t>
      </w:r>
      <w:bookmarkEnd w:id="4"/>
      <w:r w:rsidR="00AC35B7">
        <w:rPr>
          <w:b/>
          <w:sz w:val="18"/>
          <w:szCs w:val="18"/>
        </w:rPr>
        <w:t xml:space="preserve">    </w:t>
      </w:r>
      <w:r w:rsidRPr="007D12D9">
        <w:rPr>
          <w:rFonts w:ascii="Arial" w:hAnsi="Arial"/>
          <w:sz w:val="18"/>
          <w:szCs w:val="18"/>
        </w:rPr>
        <w:fldChar w:fldCharType="begin">
          <w:ffData>
            <w:name w:val=""/>
            <w:enabled/>
            <w:calcOnExit w:val="0"/>
            <w:checkBox>
              <w:size w:val="18"/>
              <w:default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r w:rsidRPr="007D12D9">
        <w:rPr>
          <w:sz w:val="18"/>
          <w:szCs w:val="18"/>
        </w:rPr>
        <w:t xml:space="preserve"> </w:t>
      </w:r>
      <w:r w:rsidRPr="007D12D9">
        <w:rPr>
          <w:b/>
          <w:sz w:val="18"/>
          <w:szCs w:val="18"/>
        </w:rPr>
        <w:t>Procuratore speciale</w:t>
      </w:r>
    </w:p>
    <w:p w14:paraId="1890F57A"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6"/>
          <w:szCs w:val="16"/>
        </w:rPr>
      </w:pPr>
      <w:r w:rsidRPr="007D12D9">
        <w:rPr>
          <w:i/>
          <w:sz w:val="16"/>
          <w:szCs w:val="16"/>
        </w:rPr>
        <w:t>(</w:t>
      </w:r>
      <w:bookmarkStart w:id="6" w:name="_Hlk159696298"/>
      <w:r w:rsidRPr="007D12D9">
        <w:rPr>
          <w:i/>
          <w:sz w:val="16"/>
          <w:szCs w:val="16"/>
        </w:rPr>
        <w:t>barrare la casella pertinente</w:t>
      </w:r>
      <w:bookmarkEnd w:id="6"/>
      <w:r w:rsidRPr="007D12D9">
        <w:rPr>
          <w:i/>
          <w:sz w:val="16"/>
          <w:szCs w:val="16"/>
        </w:rPr>
        <w:t>)</w:t>
      </w:r>
    </w:p>
    <w:p w14:paraId="0C25F887"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8"/>
          <w:szCs w:val="18"/>
        </w:rPr>
      </w:pPr>
    </w:p>
    <w:tbl>
      <w:tblPr>
        <w:tblW w:w="8007" w:type="dxa"/>
        <w:tblLayout w:type="fixed"/>
        <w:tblCellMar>
          <w:left w:w="0" w:type="dxa"/>
          <w:right w:w="0" w:type="dxa"/>
        </w:tblCellMar>
        <w:tblLook w:val="01E0" w:firstRow="1" w:lastRow="1" w:firstColumn="1" w:lastColumn="1" w:noHBand="0" w:noVBand="0"/>
      </w:tblPr>
      <w:tblGrid>
        <w:gridCol w:w="30"/>
        <w:gridCol w:w="970"/>
        <w:gridCol w:w="635"/>
        <w:gridCol w:w="6372"/>
      </w:tblGrid>
      <w:tr w:rsidR="00401646" w:rsidRPr="007D12D9" w14:paraId="79BDD149" w14:textId="77777777" w:rsidTr="00AC35B7">
        <w:tc>
          <w:tcPr>
            <w:tcW w:w="30" w:type="dxa"/>
            <w:tcBorders>
              <w:top w:val="single" w:sz="4" w:space="0" w:color="FFFFFF"/>
              <w:left w:val="single" w:sz="4" w:space="0" w:color="FFFFFF"/>
              <w:bottom w:val="single" w:sz="4" w:space="0" w:color="FFFFFF"/>
              <w:right w:val="single" w:sz="4" w:space="0" w:color="FFFFFF"/>
            </w:tcBorders>
            <w:noWrap/>
            <w:vAlign w:val="bottom"/>
          </w:tcPr>
          <w:p w14:paraId="27BC1728" w14:textId="77777777" w:rsidR="00401646" w:rsidRPr="007D12D9" w:rsidRDefault="00401646" w:rsidP="004F093D">
            <w:pPr>
              <w:jc w:val="both"/>
              <w:rPr>
                <w:b/>
                <w:sz w:val="18"/>
                <w:szCs w:val="18"/>
              </w:rPr>
            </w:pPr>
          </w:p>
        </w:tc>
        <w:tc>
          <w:tcPr>
            <w:tcW w:w="970" w:type="dxa"/>
            <w:tcBorders>
              <w:top w:val="single" w:sz="4" w:space="0" w:color="FFFFFF"/>
              <w:left w:val="single" w:sz="4" w:space="0" w:color="FFFFFF"/>
              <w:bottom w:val="single" w:sz="4" w:space="0" w:color="FFFFFF"/>
              <w:right w:val="single" w:sz="4" w:space="0" w:color="FFFFFF"/>
            </w:tcBorders>
            <w:noWrap/>
            <w:vAlign w:val="bottom"/>
          </w:tcPr>
          <w:p w14:paraId="75D11146" w14:textId="77777777" w:rsidR="00401646" w:rsidRPr="007D12D9" w:rsidRDefault="00401646" w:rsidP="004F093D">
            <w:pPr>
              <w:jc w:val="both"/>
              <w:rPr>
                <w:sz w:val="18"/>
                <w:szCs w:val="18"/>
              </w:rPr>
            </w:pPr>
            <w:r w:rsidRPr="007D12D9">
              <w:rPr>
                <w:sz w:val="18"/>
                <w:szCs w:val="18"/>
              </w:rPr>
              <w:t>dell’Impresa:</w:t>
            </w:r>
          </w:p>
        </w:tc>
        <w:tc>
          <w:tcPr>
            <w:tcW w:w="7007" w:type="dxa"/>
            <w:gridSpan w:val="2"/>
            <w:tcBorders>
              <w:top w:val="single" w:sz="4" w:space="0" w:color="FFFFFF"/>
              <w:left w:val="single" w:sz="4" w:space="0" w:color="FFFFFF"/>
              <w:bottom w:val="dotted" w:sz="4" w:space="0" w:color="000000"/>
              <w:right w:val="single" w:sz="4" w:space="0" w:color="FFFFFF"/>
            </w:tcBorders>
            <w:noWrap/>
            <w:vAlign w:val="bottom"/>
          </w:tcPr>
          <w:p w14:paraId="7090B0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
                  <w:enabled/>
                  <w:calcOnExit/>
                  <w:statusText w:type="text" w:val="Digitare la denominazion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r w:rsidR="00401646" w:rsidRPr="007D12D9" w14:paraId="5F28F77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0212C826" w14:textId="77777777" w:rsidR="00401646" w:rsidRPr="007D12D9" w:rsidRDefault="00401646" w:rsidP="004F093D">
            <w:pPr>
              <w:jc w:val="both"/>
              <w:rPr>
                <w:sz w:val="16"/>
                <w:szCs w:val="16"/>
              </w:rPr>
            </w:pPr>
          </w:p>
        </w:tc>
        <w:tc>
          <w:tcPr>
            <w:tcW w:w="7977" w:type="dxa"/>
            <w:gridSpan w:val="3"/>
            <w:tcBorders>
              <w:left w:val="single" w:sz="4" w:space="0" w:color="FFFFFF"/>
              <w:right w:val="single" w:sz="4" w:space="0" w:color="FFFFFF"/>
            </w:tcBorders>
            <w:noWrap/>
            <w:vAlign w:val="center"/>
          </w:tcPr>
          <w:p w14:paraId="2594F934" w14:textId="77777777" w:rsidR="00401646" w:rsidRPr="007D12D9" w:rsidRDefault="00401646" w:rsidP="004F093D">
            <w:pPr>
              <w:jc w:val="both"/>
              <w:rPr>
                <w:sz w:val="16"/>
                <w:szCs w:val="16"/>
              </w:rPr>
            </w:pPr>
            <w:r w:rsidRPr="007D12D9">
              <w:rPr>
                <w:sz w:val="16"/>
                <w:szCs w:val="16"/>
              </w:rPr>
              <w:t>(scrivere la denominazione dell’</w:t>
            </w:r>
            <w:smartTag w:uri="urn:schemas-microsoft-com:office:smarttags" w:element="PersonName">
              <w:r w:rsidRPr="007D12D9">
                <w:rPr>
                  <w:sz w:val="16"/>
                  <w:szCs w:val="16"/>
                </w:rPr>
                <w:t>impresa</w:t>
              </w:r>
            </w:smartTag>
            <w:r w:rsidRPr="007D12D9">
              <w:rPr>
                <w:sz w:val="16"/>
                <w:szCs w:val="16"/>
              </w:rPr>
              <w:t xml:space="preserve"> come indicato nel certificato della Camera di Commercio)</w:t>
            </w:r>
          </w:p>
        </w:tc>
      </w:tr>
      <w:tr w:rsidR="00401646" w:rsidRPr="007D12D9" w14:paraId="168043F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41AB5EB6" w14:textId="77777777" w:rsidR="00401646" w:rsidRPr="007D12D9" w:rsidRDefault="00401646" w:rsidP="004F093D">
            <w:pPr>
              <w:spacing w:before="120"/>
              <w:jc w:val="both"/>
              <w:rPr>
                <w:b/>
                <w:sz w:val="18"/>
                <w:szCs w:val="18"/>
              </w:rPr>
            </w:pPr>
          </w:p>
        </w:tc>
        <w:tc>
          <w:tcPr>
            <w:tcW w:w="1605" w:type="dxa"/>
            <w:gridSpan w:val="2"/>
            <w:tcBorders>
              <w:top w:val="single" w:sz="4" w:space="0" w:color="FFFFFF"/>
              <w:left w:val="single" w:sz="4" w:space="0" w:color="FFFFFF"/>
              <w:bottom w:val="single" w:sz="4" w:space="0" w:color="FFFFFF"/>
              <w:right w:val="single" w:sz="4" w:space="0" w:color="FFFFFF"/>
            </w:tcBorders>
            <w:noWrap/>
            <w:vAlign w:val="bottom"/>
          </w:tcPr>
          <w:p w14:paraId="665D3FF6" w14:textId="77777777" w:rsidR="00401646" w:rsidRPr="007D12D9" w:rsidRDefault="00401646" w:rsidP="004F093D">
            <w:pPr>
              <w:spacing w:before="120"/>
              <w:jc w:val="both"/>
              <w:rPr>
                <w:sz w:val="18"/>
                <w:szCs w:val="18"/>
              </w:rPr>
            </w:pPr>
            <w:r w:rsidRPr="007D12D9">
              <w:rPr>
                <w:sz w:val="18"/>
                <w:szCs w:val="18"/>
              </w:rPr>
              <w:t>Codice Fiscale:</w:t>
            </w:r>
          </w:p>
        </w:tc>
        <w:bookmarkStart w:id="7" w:name="CodiceFiscale"/>
        <w:tc>
          <w:tcPr>
            <w:tcW w:w="6372" w:type="dxa"/>
            <w:tcBorders>
              <w:top w:val="single" w:sz="4" w:space="0" w:color="FFFFFF"/>
              <w:left w:val="single" w:sz="4" w:space="0" w:color="FFFFFF"/>
              <w:bottom w:val="dotted" w:sz="4" w:space="0" w:color="000000"/>
              <w:right w:val="single" w:sz="4" w:space="0" w:color="FFFFFF"/>
            </w:tcBorders>
            <w:vAlign w:val="bottom"/>
          </w:tcPr>
          <w:p w14:paraId="226BA406" w14:textId="77777777" w:rsidR="00401646" w:rsidRPr="007D12D9" w:rsidRDefault="00401646" w:rsidP="004F093D">
            <w:pPr>
              <w:jc w:val="both"/>
              <w:rPr>
                <w:sz w:val="18"/>
                <w:szCs w:val="18"/>
              </w:rPr>
            </w:pPr>
            <w:r w:rsidRPr="007D12D9">
              <w:rPr>
                <w:rFonts w:ascii="Arial" w:hAnsi="Arial" w:cs="Arial"/>
                <w:b/>
                <w:sz w:val="18"/>
                <w:szCs w:val="18"/>
              </w:rPr>
              <w:fldChar w:fldCharType="begin">
                <w:ffData>
                  <w:name w:val="CodiceFiscale"/>
                  <w:enabled/>
                  <w:calcOnExit/>
                  <w:statusText w:type="text" w:val="Digitare il Codice Fiscale (16 caratteri) o la Partita IVA (11 caratteri)."/>
                  <w:textInput>
                    <w:maxLength w:val="16"/>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7"/>
          </w:p>
        </w:tc>
      </w:tr>
    </w:tbl>
    <w:p w14:paraId="7EE17759" w14:textId="68A998C8" w:rsidR="004F4193" w:rsidRPr="007D12D9" w:rsidRDefault="00AC35B7" w:rsidP="004F4193">
      <w:pPr>
        <w:spacing w:before="240" w:after="240"/>
        <w:jc w:val="center"/>
        <w:rPr>
          <w:b/>
          <w:smallCaps/>
          <w:sz w:val="22"/>
          <w:szCs w:val="22"/>
        </w:rPr>
      </w:pPr>
      <w:r>
        <w:rPr>
          <w:b/>
          <w:smallCaps/>
          <w:sz w:val="22"/>
          <w:szCs w:val="22"/>
        </w:rPr>
        <w:t>con riferimento al lotto in oggetto offre</w:t>
      </w:r>
    </w:p>
    <w:p w14:paraId="243C8222" w14:textId="77777777" w:rsidR="00AC35B7" w:rsidRDefault="00AC35B7" w:rsidP="004F4193">
      <w:pPr>
        <w:pStyle w:val="sche3"/>
        <w:rPr>
          <w:sz w:val="22"/>
          <w:szCs w:val="22"/>
          <w:lang w:val="it-IT"/>
        </w:rPr>
      </w:pPr>
    </w:p>
    <w:p w14:paraId="29C33085" w14:textId="2099275D" w:rsidR="00AC35B7" w:rsidRDefault="00810D25" w:rsidP="00AC35B7">
      <w:pPr>
        <w:pStyle w:val="sche3"/>
        <w:numPr>
          <w:ilvl w:val="0"/>
          <w:numId w:val="48"/>
        </w:numPr>
        <w:ind w:left="0"/>
        <w:rPr>
          <w:sz w:val="22"/>
          <w:szCs w:val="22"/>
          <w:lang w:val="it-IT"/>
        </w:rPr>
      </w:pPr>
      <w:r>
        <w:rPr>
          <w:sz w:val="22"/>
          <w:szCs w:val="22"/>
          <w:lang w:val="it-IT"/>
        </w:rPr>
        <w:t>Pullman extralusso</w:t>
      </w:r>
      <w:r w:rsidR="00E3770B">
        <w:rPr>
          <w:sz w:val="22"/>
          <w:szCs w:val="22"/>
          <w:lang w:val="it-IT"/>
        </w:rPr>
        <w:t>*</w:t>
      </w:r>
      <w:r w:rsidR="00AC35B7" w:rsidRPr="00AC35B7">
        <w:rPr>
          <w:sz w:val="22"/>
          <w:szCs w:val="22"/>
          <w:lang w:val="it-IT"/>
        </w:rPr>
        <w:t>.</w:t>
      </w:r>
    </w:p>
    <w:p w14:paraId="32B46284" w14:textId="77777777" w:rsidR="00AC35B7" w:rsidRDefault="00AC35B7" w:rsidP="004F4193">
      <w:pPr>
        <w:pStyle w:val="sche3"/>
        <w:rPr>
          <w:sz w:val="22"/>
          <w:szCs w:val="22"/>
          <w:lang w:val="it-IT"/>
        </w:rPr>
      </w:pPr>
    </w:p>
    <w:p w14:paraId="662080D9" w14:textId="2FE5F9A0" w:rsidR="00AC35B7" w:rsidRPr="00AC35B7" w:rsidRDefault="00AC35B7" w:rsidP="004F4193">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AC35B7">
        <w:rPr>
          <w:rFonts w:ascii="Arial" w:hAnsi="Arial"/>
          <w:b/>
          <w:sz w:val="28"/>
          <w:szCs w:val="28"/>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AC35B7">
        <w:rPr>
          <w:sz w:val="28"/>
          <w:szCs w:val="28"/>
        </w:rPr>
        <w:t xml:space="preserve"> </w:t>
      </w:r>
      <w:r w:rsidRPr="00AC35B7">
        <w:rPr>
          <w:b/>
          <w:sz w:val="28"/>
          <w:szCs w:val="28"/>
        </w:rPr>
        <w:t>sì     (</w:t>
      </w:r>
      <w:r w:rsidR="00810D25">
        <w:rPr>
          <w:b/>
          <w:sz w:val="28"/>
          <w:szCs w:val="28"/>
        </w:rPr>
        <w:t>7</w:t>
      </w:r>
      <w:r w:rsidR="00E3770B">
        <w:rPr>
          <w:b/>
          <w:sz w:val="28"/>
          <w:szCs w:val="28"/>
        </w:rPr>
        <w:t>0</w:t>
      </w:r>
      <w:r w:rsidRPr="00AC35B7">
        <w:rPr>
          <w:b/>
          <w:sz w:val="28"/>
          <w:szCs w:val="28"/>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AC35B7">
        <w:rPr>
          <w:rFonts w:ascii="Arial" w:hAnsi="Arial"/>
          <w:sz w:val="28"/>
          <w:szCs w:val="28"/>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AC35B7">
        <w:rPr>
          <w:sz w:val="28"/>
          <w:szCs w:val="28"/>
        </w:rPr>
        <w:t xml:space="preserve"> </w:t>
      </w:r>
      <w:r w:rsidRPr="00AC35B7">
        <w:rPr>
          <w:b/>
          <w:sz w:val="28"/>
          <w:szCs w:val="28"/>
        </w:rPr>
        <w:t xml:space="preserve">no      (0 punti)     </w:t>
      </w:r>
    </w:p>
    <w:p w14:paraId="6A207E87" w14:textId="77777777" w:rsidR="00AC35B7" w:rsidRDefault="00AC35B7" w:rsidP="004F4193">
      <w:pPr>
        <w:pStyle w:val="sche3"/>
        <w:rPr>
          <w:sz w:val="22"/>
          <w:szCs w:val="22"/>
          <w:lang w:val="it-IT"/>
        </w:rPr>
      </w:pPr>
    </w:p>
    <w:p w14:paraId="66060044" w14:textId="0801C0F8" w:rsidR="00C375C1" w:rsidRPr="00C375C1" w:rsidRDefault="00E3770B" w:rsidP="00351AFE">
      <w:pPr>
        <w:pStyle w:val="sche3"/>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27D18B9" w14:textId="77777777" w:rsidR="00AC35B7" w:rsidRDefault="00AC35B7" w:rsidP="004F4193">
      <w:pPr>
        <w:pStyle w:val="sche3"/>
        <w:rPr>
          <w:sz w:val="22"/>
          <w:szCs w:val="22"/>
          <w:lang w:val="it-IT"/>
        </w:rPr>
      </w:pPr>
    </w:p>
    <w:p w14:paraId="6854EB19" w14:textId="77777777" w:rsidR="00CF5071" w:rsidRDefault="00CF5071" w:rsidP="00263C4B">
      <w:pPr>
        <w:pStyle w:val="Rientrocorpodeltesto"/>
        <w:spacing w:after="0"/>
        <w:ind w:left="360" w:hanging="360"/>
        <w:rPr>
          <w:b/>
          <w:bCs/>
          <w:iCs/>
          <w:sz w:val="18"/>
          <w:szCs w:val="18"/>
        </w:rPr>
      </w:pPr>
    </w:p>
    <w:p w14:paraId="5896C309" w14:textId="77777777" w:rsidR="00CF5071" w:rsidRDefault="00CF5071" w:rsidP="00263C4B">
      <w:pPr>
        <w:pStyle w:val="Rientrocorpodeltesto"/>
        <w:spacing w:after="0"/>
        <w:ind w:left="360" w:hanging="360"/>
        <w:rPr>
          <w:b/>
          <w:bCs/>
          <w:iCs/>
          <w:sz w:val="18"/>
          <w:szCs w:val="18"/>
        </w:rPr>
      </w:pPr>
    </w:p>
    <w:p w14:paraId="5D6EB028" w14:textId="77777777" w:rsidR="00CF5071" w:rsidRDefault="00CF5071" w:rsidP="00263C4B">
      <w:pPr>
        <w:pStyle w:val="Rientrocorpodeltesto"/>
        <w:spacing w:after="0"/>
        <w:ind w:left="360" w:hanging="360"/>
        <w:rPr>
          <w:b/>
          <w:bCs/>
          <w:iCs/>
          <w:sz w:val="18"/>
          <w:szCs w:val="18"/>
        </w:rPr>
      </w:pPr>
    </w:p>
    <w:p w14:paraId="4C0907BD" w14:textId="77777777" w:rsidR="00C375C1" w:rsidRDefault="00C375C1" w:rsidP="00263C4B">
      <w:pPr>
        <w:pStyle w:val="Rientrocorpodeltesto"/>
        <w:spacing w:after="0"/>
        <w:ind w:left="360" w:hanging="360"/>
        <w:rPr>
          <w:b/>
          <w:bCs/>
          <w:iCs/>
          <w:sz w:val="18"/>
          <w:szCs w:val="18"/>
        </w:rPr>
      </w:pPr>
    </w:p>
    <w:p w14:paraId="358780DA" w14:textId="49AEA552" w:rsidR="00263C4B" w:rsidRPr="000E11C9" w:rsidRDefault="00263C4B" w:rsidP="00263C4B">
      <w:pPr>
        <w:pStyle w:val="Rientrocorpodeltesto"/>
        <w:spacing w:after="0"/>
        <w:ind w:left="360" w:hanging="360"/>
        <w:rPr>
          <w:b/>
          <w:bCs/>
          <w:iCs/>
          <w:sz w:val="10"/>
          <w:szCs w:val="10"/>
        </w:rPr>
      </w:pPr>
      <w:r w:rsidRPr="000E11C9">
        <w:rPr>
          <w:b/>
          <w:bCs/>
          <w:iCs/>
          <w:sz w:val="18"/>
          <w:szCs w:val="18"/>
        </w:rPr>
        <w:t>DATA</w:t>
      </w:r>
      <w:r w:rsidRPr="000E11C9">
        <w:rPr>
          <w:b/>
          <w:bCs/>
          <w:iCs/>
          <w:sz w:val="18"/>
          <w:szCs w:val="18"/>
        </w:rPr>
        <w:tab/>
      </w:r>
      <w:r w:rsidRPr="000E11C9">
        <w:rPr>
          <w:rFonts w:ascii="Arial" w:hAnsi="Arial"/>
          <w:b/>
          <w:szCs w:val="16"/>
        </w:rPr>
        <w:fldChar w:fldCharType="begin">
          <w:ffData>
            <w:name w:val=""/>
            <w:enabled/>
            <w:calcOnExit/>
            <w:textInput>
              <w:type w:val="date"/>
              <w:maxLength w:val="16"/>
              <w:format w:val="dd/MM/yyyy"/>
            </w:textInput>
          </w:ffData>
        </w:fldChar>
      </w:r>
      <w:r w:rsidRPr="000E11C9">
        <w:rPr>
          <w:rFonts w:ascii="Arial" w:hAnsi="Arial"/>
          <w:b/>
          <w:szCs w:val="16"/>
        </w:rPr>
        <w:instrText xml:space="preserve"> FORMTEXT </w:instrText>
      </w:r>
      <w:r w:rsidRPr="000E11C9">
        <w:rPr>
          <w:rFonts w:ascii="Arial" w:hAnsi="Arial"/>
          <w:b/>
          <w:szCs w:val="16"/>
        </w:rPr>
      </w:r>
      <w:r w:rsidRPr="000E11C9">
        <w:rPr>
          <w:rFonts w:ascii="Arial" w:hAnsi="Arial"/>
          <w:b/>
          <w:szCs w:val="16"/>
        </w:rPr>
        <w:fldChar w:fldCharType="separate"/>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w:hAnsi="Arial"/>
          <w:b/>
          <w:szCs w:val="16"/>
        </w:rPr>
        <w:fldChar w:fldCharType="end"/>
      </w:r>
      <w:r w:rsidRPr="000E11C9">
        <w:rPr>
          <w:b/>
          <w:bCs/>
          <w:iCs/>
          <w:sz w:val="10"/>
          <w:szCs w:val="10"/>
        </w:rPr>
        <w:t>……………………………………………….</w:t>
      </w:r>
    </w:p>
    <w:p w14:paraId="2D903504" w14:textId="77777777" w:rsidR="00263C4B" w:rsidRPr="000E11C9" w:rsidRDefault="00263C4B" w:rsidP="00263C4B">
      <w:pPr>
        <w:tabs>
          <w:tab w:val="left" w:pos="5529"/>
        </w:tabs>
        <w:jc w:val="both"/>
        <w:rPr>
          <w:b/>
          <w:sz w:val="20"/>
          <w:szCs w:val="20"/>
        </w:rPr>
      </w:pPr>
      <w:r w:rsidRPr="000E11C9">
        <w:rPr>
          <w:sz w:val="20"/>
          <w:szCs w:val="20"/>
        </w:rPr>
        <w:t xml:space="preserve">                                                                                                                                IL RAPPRESENTANTE LEGALE</w:t>
      </w:r>
      <w:r w:rsidRPr="000E11C9">
        <w:rPr>
          <w:sz w:val="16"/>
          <w:szCs w:val="20"/>
          <w:vertAlign w:val="superscript"/>
        </w:rPr>
        <w:footnoteReference w:id="1"/>
      </w:r>
    </w:p>
    <w:p w14:paraId="0991228A" w14:textId="77777777" w:rsidR="000E11C9" w:rsidRDefault="000E11C9" w:rsidP="00263C4B">
      <w:pPr>
        <w:spacing w:before="120" w:after="120"/>
        <w:ind w:left="284"/>
        <w:jc w:val="both"/>
        <w:rPr>
          <w:b/>
          <w:sz w:val="18"/>
          <w:szCs w:val="18"/>
        </w:rPr>
      </w:pPr>
    </w:p>
    <w:p w14:paraId="425FB20C" w14:textId="77777777" w:rsidR="00EB1456" w:rsidRDefault="00EB1456" w:rsidP="00B93AC5">
      <w:pPr>
        <w:spacing w:before="120" w:after="120"/>
        <w:jc w:val="both"/>
        <w:rPr>
          <w:b/>
          <w:sz w:val="18"/>
          <w:szCs w:val="18"/>
        </w:rPr>
      </w:pPr>
    </w:p>
    <w:p w14:paraId="20AAD862" w14:textId="77777777" w:rsidR="00CF5071" w:rsidRDefault="00CF5071" w:rsidP="00B93AC5">
      <w:pPr>
        <w:spacing w:before="120" w:after="120"/>
        <w:jc w:val="both"/>
        <w:rPr>
          <w:b/>
          <w:sz w:val="18"/>
          <w:szCs w:val="18"/>
        </w:rPr>
      </w:pPr>
    </w:p>
    <w:p w14:paraId="5A9EE790" w14:textId="77777777" w:rsidR="00F91C45" w:rsidRPr="00131AE2" w:rsidRDefault="00F91C45" w:rsidP="00263C4B">
      <w:pPr>
        <w:spacing w:before="120" w:after="120"/>
        <w:ind w:left="284"/>
        <w:jc w:val="both"/>
        <w:rPr>
          <w:b/>
          <w:sz w:val="18"/>
          <w:szCs w:val="18"/>
        </w:rPr>
      </w:pPr>
    </w:p>
    <w:p w14:paraId="2038D94B" w14:textId="38FE78D2" w:rsidR="00263C4B" w:rsidRPr="00F91C45" w:rsidRDefault="00263C4B" w:rsidP="00C375C1">
      <w:pPr>
        <w:tabs>
          <w:tab w:val="left" w:pos="5580"/>
        </w:tabs>
        <w:spacing w:after="120"/>
        <w:jc w:val="both"/>
        <w:rPr>
          <w:b/>
          <w:bCs/>
          <w:i/>
          <w:iCs/>
          <w:sz w:val="20"/>
          <w:szCs w:val="20"/>
        </w:rPr>
      </w:pPr>
      <w:r w:rsidRPr="00F91C45">
        <w:rPr>
          <w:b/>
          <w:bCs/>
          <w:i/>
          <w:iCs/>
          <w:sz w:val="20"/>
          <w:szCs w:val="20"/>
        </w:rPr>
        <w:t>*</w:t>
      </w:r>
      <w:r w:rsidR="00C375C1" w:rsidRPr="00F91C45">
        <w:rPr>
          <w:b/>
          <w:bCs/>
          <w:i/>
          <w:iCs/>
          <w:sz w:val="20"/>
          <w:szCs w:val="20"/>
        </w:rPr>
        <w:t>Avvertenza</w:t>
      </w:r>
      <w:r w:rsidRPr="00F91C45">
        <w:rPr>
          <w:b/>
          <w:bCs/>
          <w:i/>
          <w:iCs/>
          <w:sz w:val="20"/>
          <w:szCs w:val="20"/>
        </w:rPr>
        <w:t xml:space="preserve">: </w:t>
      </w:r>
      <w:r w:rsidR="00F91C45" w:rsidRPr="00F91C45">
        <w:rPr>
          <w:b/>
          <w:bCs/>
          <w:i/>
          <w:iCs/>
          <w:sz w:val="20"/>
          <w:szCs w:val="20"/>
        </w:rPr>
        <w:t>secondo quanto previsto dall’art.</w:t>
      </w:r>
      <w:r w:rsidR="00810D25">
        <w:rPr>
          <w:b/>
          <w:bCs/>
          <w:i/>
          <w:iCs/>
          <w:sz w:val="20"/>
          <w:szCs w:val="20"/>
        </w:rPr>
        <w:t>16</w:t>
      </w:r>
      <w:r w:rsidR="00F91C45" w:rsidRPr="00F91C45">
        <w:rPr>
          <w:b/>
          <w:bCs/>
          <w:i/>
          <w:iCs/>
          <w:sz w:val="20"/>
          <w:szCs w:val="20"/>
        </w:rPr>
        <w:t xml:space="preserve"> del disciplinare di gara, laddove in sede di sottoscrizione del contratto applicativo con l’affidatario del singolo lotto, quanto proposto in quella sede per il viaggio d’istruzione non corrisponda agli impegni assunti in sede di formulazione dell’offerta tecnica e per i quali è stato riconosciuto uno specifico punteggio, è in facoltà dell’Istituto scolastico revocare l’aggiudicazione del lotto, incamerare il deposito cauzionale e procedere allo scorrimento della graduatoria di lotto</w:t>
      </w:r>
      <w:r w:rsidR="00F91C45">
        <w:rPr>
          <w:b/>
          <w:bCs/>
          <w:i/>
          <w:iCs/>
          <w:sz w:val="20"/>
          <w:szCs w:val="20"/>
        </w:rPr>
        <w:t xml:space="preserve">. </w:t>
      </w:r>
      <w:r w:rsidR="00EB1456">
        <w:rPr>
          <w:b/>
          <w:bCs/>
          <w:i/>
          <w:iCs/>
          <w:sz w:val="20"/>
          <w:szCs w:val="20"/>
        </w:rPr>
        <w:t>È</w:t>
      </w:r>
      <w:r w:rsidR="00F91C45">
        <w:rPr>
          <w:b/>
          <w:bCs/>
          <w:i/>
          <w:iCs/>
          <w:sz w:val="20"/>
          <w:szCs w:val="20"/>
        </w:rPr>
        <w:t xml:space="preserve"> invece possibile sostituire le strutture individuate nel campo note, purché quella sostitutiva risponda almeno a quanto offerto per i criteri sopra riportati e per i quali è stato attribuito un punteggio.</w:t>
      </w:r>
    </w:p>
    <w:p w14:paraId="3FF4CBA4" w14:textId="77777777" w:rsidR="00263C4B" w:rsidRPr="00131AE2" w:rsidRDefault="00263C4B" w:rsidP="00263C4B">
      <w:pPr>
        <w:spacing w:before="120" w:after="120"/>
        <w:jc w:val="both"/>
        <w:rPr>
          <w:sz w:val="16"/>
          <w:szCs w:val="16"/>
        </w:rPr>
      </w:pPr>
    </w:p>
    <w:sectPr w:rsidR="00263C4B" w:rsidRPr="00131AE2" w:rsidSect="00B37945">
      <w:footerReference w:type="even" r:id="rId8"/>
      <w:footerReference w:type="default" r:id="rId9"/>
      <w:pgSz w:w="11906" w:h="16838"/>
      <w:pgMar w:top="89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B479C" w14:textId="77777777" w:rsidR="002436AD" w:rsidRDefault="002436AD">
      <w:r>
        <w:separator/>
      </w:r>
    </w:p>
  </w:endnote>
  <w:endnote w:type="continuationSeparator" w:id="0">
    <w:p w14:paraId="0CCFE1A3" w14:textId="77777777" w:rsidR="002436AD" w:rsidRDefault="00243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D7CC2" w14:textId="6846CE61"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0701">
      <w:rPr>
        <w:rStyle w:val="Numeropagina"/>
        <w:noProof/>
      </w:rPr>
      <w:t>1</w:t>
    </w:r>
    <w:r>
      <w:rPr>
        <w:rStyle w:val="Numeropagina"/>
      </w:rPr>
      <w:fldChar w:fldCharType="end"/>
    </w:r>
  </w:p>
  <w:p w14:paraId="20081B3C" w14:textId="77777777" w:rsidR="002436AD" w:rsidRDefault="002436AD" w:rsidP="007C6C8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61285" w14:textId="24DAB8BA"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A6981">
      <w:rPr>
        <w:rStyle w:val="Numeropagina"/>
        <w:noProof/>
      </w:rPr>
      <w:t>2</w:t>
    </w:r>
    <w:r>
      <w:rPr>
        <w:rStyle w:val="Numeropagina"/>
      </w:rPr>
      <w:fldChar w:fldCharType="end"/>
    </w:r>
  </w:p>
  <w:p w14:paraId="28015BBF" w14:textId="5D700B4C" w:rsidR="002436AD" w:rsidRDefault="002436AD" w:rsidP="007C6C88">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262F2" w14:textId="77777777" w:rsidR="002436AD" w:rsidRDefault="002436AD">
      <w:r>
        <w:separator/>
      </w:r>
    </w:p>
  </w:footnote>
  <w:footnote w:type="continuationSeparator" w:id="0">
    <w:p w14:paraId="1A5D41FC" w14:textId="77777777" w:rsidR="002436AD" w:rsidRDefault="002436AD">
      <w:r>
        <w:continuationSeparator/>
      </w:r>
    </w:p>
  </w:footnote>
  <w:footnote w:id="1">
    <w:p w14:paraId="2D3531AA" w14:textId="77777777" w:rsidR="00263C4B" w:rsidRPr="00096FFD" w:rsidRDefault="00263C4B" w:rsidP="00263C4B">
      <w:pPr>
        <w:pStyle w:val="Testonotaapidipagina"/>
        <w:rPr>
          <w:sz w:val="16"/>
          <w:szCs w:val="16"/>
        </w:rPr>
      </w:pPr>
      <w:r w:rsidRPr="00096FFD">
        <w:rPr>
          <w:rStyle w:val="Rimandonotaapidipagina"/>
          <w:sz w:val="16"/>
          <w:szCs w:val="16"/>
        </w:rPr>
        <w:footnoteRef/>
      </w:r>
      <w:r w:rsidRPr="00096FFD">
        <w:rPr>
          <w:sz w:val="16"/>
          <w:szCs w:val="16"/>
        </w:rPr>
        <w:t xml:space="preserve"> </w:t>
      </w:r>
      <w:r>
        <w:rPr>
          <w:rFonts w:ascii="Times New Roman" w:hAnsi="Times New Roman"/>
          <w:sz w:val="16"/>
          <w:szCs w:val="16"/>
        </w:rPr>
        <w:t>Da sottoscrivere con firma digitale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92"/>
      </v:shape>
    </w:pict>
  </w:numPicBullet>
  <w:abstractNum w:abstractNumId="0" w15:restartNumberingAfterBreak="0">
    <w:nsid w:val="00000002"/>
    <w:multiLevelType w:val="singleLevel"/>
    <w:tmpl w:val="00000002"/>
    <w:name w:val="WW8Num3"/>
    <w:lvl w:ilvl="0">
      <w:start w:val="1"/>
      <w:numFmt w:val="lowerLetter"/>
      <w:lvlText w:val="%1)"/>
      <w:lvlJc w:val="left"/>
      <w:pPr>
        <w:tabs>
          <w:tab w:val="num" w:pos="720"/>
        </w:tabs>
        <w:ind w:left="720" w:hanging="360"/>
      </w:pPr>
      <w:rPr>
        <w:b w:val="0"/>
        <w:i w:val="0"/>
      </w:rPr>
    </w:lvl>
  </w:abstractNum>
  <w:abstractNum w:abstractNumId="1" w15:restartNumberingAfterBreak="0">
    <w:nsid w:val="00000006"/>
    <w:multiLevelType w:val="singleLevel"/>
    <w:tmpl w:val="00000006"/>
    <w:name w:val="WW8Num9"/>
    <w:lvl w:ilvl="0">
      <w:start w:val="2"/>
      <w:numFmt w:val="lowerLetter"/>
      <w:lvlText w:val="%1)"/>
      <w:lvlJc w:val="left"/>
      <w:pPr>
        <w:tabs>
          <w:tab w:val="num" w:pos="360"/>
        </w:tabs>
        <w:ind w:left="360" w:hanging="360"/>
      </w:pPr>
      <w:rPr>
        <w:b w:val="0"/>
        <w:i w:val="0"/>
      </w:rPr>
    </w:lvl>
  </w:abstractNum>
  <w:abstractNum w:abstractNumId="2" w15:restartNumberingAfterBreak="0">
    <w:nsid w:val="0000000C"/>
    <w:multiLevelType w:val="singleLevel"/>
    <w:tmpl w:val="0000000C"/>
    <w:name w:val="WW8Num20"/>
    <w:lvl w:ilvl="0">
      <w:start w:val="1"/>
      <w:numFmt w:val="lowerLetter"/>
      <w:lvlText w:val="%1)"/>
      <w:lvlJc w:val="left"/>
      <w:pPr>
        <w:tabs>
          <w:tab w:val="num" w:pos="720"/>
        </w:tabs>
        <w:ind w:left="720" w:hanging="360"/>
      </w:pPr>
      <w:rPr>
        <w:b w:val="0"/>
        <w:i w:val="0"/>
      </w:rPr>
    </w:lvl>
  </w:abstractNum>
  <w:abstractNum w:abstractNumId="3" w15:restartNumberingAfterBreak="0">
    <w:nsid w:val="00000013"/>
    <w:multiLevelType w:val="singleLevel"/>
    <w:tmpl w:val="00000013"/>
    <w:name w:val="WW8Num2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14"/>
    <w:multiLevelType w:val="singleLevel"/>
    <w:tmpl w:val="00000014"/>
    <w:name w:val="WW8Num32"/>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8"/>
    <w:multiLevelType w:val="multilevel"/>
    <w:tmpl w:val="00000018"/>
    <w:name w:val="WW8Num39"/>
    <w:lvl w:ilvl="0">
      <w:start w:val="1"/>
      <w:numFmt w:val="lowerLetter"/>
      <w:lvlText w:val="%1)"/>
      <w:lvlJc w:val="left"/>
      <w:pPr>
        <w:tabs>
          <w:tab w:val="num" w:pos="357"/>
        </w:tabs>
        <w:ind w:left="357" w:hanging="357"/>
      </w:pPr>
      <w:rPr>
        <w:rFonts w:ascii="Times New Roman" w:hAnsi="Times New Roman"/>
        <w:b w:val="0"/>
        <w:i w:val="0"/>
        <w:sz w:val="20"/>
      </w:rPr>
    </w:lvl>
    <w:lvl w:ilvl="1">
      <w:start w:val="1"/>
      <w:numFmt w:val="lowerLetter"/>
      <w:lvlText w:val="%2."/>
      <w:lvlJc w:val="left"/>
      <w:pPr>
        <w:tabs>
          <w:tab w:val="num" w:pos="1083"/>
        </w:tabs>
        <w:ind w:left="1083" w:hanging="360"/>
      </w:pPr>
    </w:lvl>
    <w:lvl w:ilvl="2">
      <w:start w:val="1"/>
      <w:numFmt w:val="lowerRoman"/>
      <w:lvlText w:val="%3."/>
      <w:lvlJc w:val="right"/>
      <w:pPr>
        <w:tabs>
          <w:tab w:val="num" w:pos="1803"/>
        </w:tabs>
        <w:ind w:left="1803" w:hanging="180"/>
      </w:pPr>
    </w:lvl>
    <w:lvl w:ilvl="3">
      <w:start w:val="1"/>
      <w:numFmt w:val="decimal"/>
      <w:lvlText w:val="%4."/>
      <w:lvlJc w:val="left"/>
      <w:pPr>
        <w:tabs>
          <w:tab w:val="num" w:pos="2523"/>
        </w:tabs>
        <w:ind w:left="2523" w:hanging="360"/>
      </w:pPr>
    </w:lvl>
    <w:lvl w:ilvl="4">
      <w:start w:val="1"/>
      <w:numFmt w:val="lowerLetter"/>
      <w:lvlText w:val="%5."/>
      <w:lvlJc w:val="left"/>
      <w:pPr>
        <w:tabs>
          <w:tab w:val="num" w:pos="3243"/>
        </w:tabs>
        <w:ind w:left="3243" w:hanging="360"/>
      </w:p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6" w15:restartNumberingAfterBreak="0">
    <w:nsid w:val="01AC5E35"/>
    <w:multiLevelType w:val="hybridMultilevel"/>
    <w:tmpl w:val="D6A8A1CC"/>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04EB6DFF"/>
    <w:multiLevelType w:val="hybridMultilevel"/>
    <w:tmpl w:val="06649F1A"/>
    <w:lvl w:ilvl="0" w:tplc="0410000F">
      <w:start w:val="1"/>
      <w:numFmt w:val="decimal"/>
      <w:lvlText w:val="%1."/>
      <w:lvlJc w:val="left"/>
      <w:pPr>
        <w:tabs>
          <w:tab w:val="num" w:pos="720"/>
        </w:tabs>
        <w:ind w:left="720" w:hanging="360"/>
      </w:pPr>
    </w:lvl>
    <w:lvl w:ilvl="1" w:tplc="04100017">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056C2B43"/>
    <w:multiLevelType w:val="hybridMultilevel"/>
    <w:tmpl w:val="CF2EAA82"/>
    <w:lvl w:ilvl="0" w:tplc="F37EBA20">
      <w:start w:val="1"/>
      <w:numFmt w:val="bullet"/>
      <w:lvlText w:val="•"/>
      <w:lvlJc w:val="left"/>
      <w:pPr>
        <w:tabs>
          <w:tab w:val="num" w:pos="1080"/>
        </w:tabs>
        <w:ind w:left="1080" w:hanging="360"/>
      </w:pPr>
      <w:rPr>
        <w:rFonts w:ascii="Times New Roman" w:hAnsi="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C053FC4"/>
    <w:multiLevelType w:val="hybridMultilevel"/>
    <w:tmpl w:val="1B62ED9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9D2E7E"/>
    <w:multiLevelType w:val="hybridMultilevel"/>
    <w:tmpl w:val="B5FE70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6805527"/>
    <w:multiLevelType w:val="hybridMultilevel"/>
    <w:tmpl w:val="F14804D0"/>
    <w:lvl w:ilvl="0" w:tplc="2DB012B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9731929"/>
    <w:multiLevelType w:val="hybridMultilevel"/>
    <w:tmpl w:val="EBB8A91E"/>
    <w:lvl w:ilvl="0" w:tplc="7A801376">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936CA0"/>
    <w:multiLevelType w:val="hybridMultilevel"/>
    <w:tmpl w:val="EB0CCC10"/>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1E50DA"/>
    <w:multiLevelType w:val="hybridMultilevel"/>
    <w:tmpl w:val="046888E2"/>
    <w:name w:val="WW8Num102"/>
    <w:lvl w:ilvl="0" w:tplc="C7943296">
      <w:start w:val="1"/>
      <w:numFmt w:val="decimal"/>
      <w:lvlText w:val="%1."/>
      <w:lvlJc w:val="left"/>
      <w:pPr>
        <w:tabs>
          <w:tab w:val="num" w:pos="1200"/>
        </w:tabs>
        <w:ind w:left="1200" w:hanging="360"/>
      </w:pPr>
      <w:rPr>
        <w:rFonts w:ascii="Times New Roman" w:eastAsia="Arial" w:hAnsi="Times New Roman" w:cs="Times New Roman"/>
        <w:b w:val="0"/>
        <w:i w:val="0"/>
        <w:color w:val="auto"/>
        <w:sz w:val="20"/>
      </w:rPr>
    </w:lvl>
    <w:lvl w:ilvl="1" w:tplc="04100019" w:tentative="1">
      <w:start w:val="1"/>
      <w:numFmt w:val="lowerLetter"/>
      <w:lvlText w:val="%2."/>
      <w:lvlJc w:val="left"/>
      <w:pPr>
        <w:tabs>
          <w:tab w:val="num" w:pos="2280"/>
        </w:tabs>
        <w:ind w:left="2280" w:hanging="360"/>
      </w:pPr>
    </w:lvl>
    <w:lvl w:ilvl="2" w:tplc="0410001B" w:tentative="1">
      <w:start w:val="1"/>
      <w:numFmt w:val="lowerRoman"/>
      <w:lvlText w:val="%3."/>
      <w:lvlJc w:val="right"/>
      <w:pPr>
        <w:tabs>
          <w:tab w:val="num" w:pos="3000"/>
        </w:tabs>
        <w:ind w:left="3000" w:hanging="180"/>
      </w:pPr>
    </w:lvl>
    <w:lvl w:ilvl="3" w:tplc="0410000F" w:tentative="1">
      <w:start w:val="1"/>
      <w:numFmt w:val="decimal"/>
      <w:lvlText w:val="%4."/>
      <w:lvlJc w:val="left"/>
      <w:pPr>
        <w:tabs>
          <w:tab w:val="num" w:pos="3720"/>
        </w:tabs>
        <w:ind w:left="3720" w:hanging="360"/>
      </w:pPr>
    </w:lvl>
    <w:lvl w:ilvl="4" w:tplc="04100019" w:tentative="1">
      <w:start w:val="1"/>
      <w:numFmt w:val="lowerLetter"/>
      <w:lvlText w:val="%5."/>
      <w:lvlJc w:val="left"/>
      <w:pPr>
        <w:tabs>
          <w:tab w:val="num" w:pos="4440"/>
        </w:tabs>
        <w:ind w:left="4440" w:hanging="360"/>
      </w:pPr>
    </w:lvl>
    <w:lvl w:ilvl="5" w:tplc="0410001B" w:tentative="1">
      <w:start w:val="1"/>
      <w:numFmt w:val="lowerRoman"/>
      <w:lvlText w:val="%6."/>
      <w:lvlJc w:val="right"/>
      <w:pPr>
        <w:tabs>
          <w:tab w:val="num" w:pos="5160"/>
        </w:tabs>
        <w:ind w:left="5160" w:hanging="180"/>
      </w:pPr>
    </w:lvl>
    <w:lvl w:ilvl="6" w:tplc="0410000F" w:tentative="1">
      <w:start w:val="1"/>
      <w:numFmt w:val="decimal"/>
      <w:lvlText w:val="%7."/>
      <w:lvlJc w:val="left"/>
      <w:pPr>
        <w:tabs>
          <w:tab w:val="num" w:pos="5880"/>
        </w:tabs>
        <w:ind w:left="5880" w:hanging="360"/>
      </w:pPr>
    </w:lvl>
    <w:lvl w:ilvl="7" w:tplc="04100019" w:tentative="1">
      <w:start w:val="1"/>
      <w:numFmt w:val="lowerLetter"/>
      <w:lvlText w:val="%8."/>
      <w:lvlJc w:val="left"/>
      <w:pPr>
        <w:tabs>
          <w:tab w:val="num" w:pos="6600"/>
        </w:tabs>
        <w:ind w:left="6600" w:hanging="360"/>
      </w:pPr>
    </w:lvl>
    <w:lvl w:ilvl="8" w:tplc="0410001B" w:tentative="1">
      <w:start w:val="1"/>
      <w:numFmt w:val="lowerRoman"/>
      <w:lvlText w:val="%9."/>
      <w:lvlJc w:val="right"/>
      <w:pPr>
        <w:tabs>
          <w:tab w:val="num" w:pos="7320"/>
        </w:tabs>
        <w:ind w:left="7320" w:hanging="180"/>
      </w:pPr>
    </w:lvl>
  </w:abstractNum>
  <w:abstractNum w:abstractNumId="15" w15:restartNumberingAfterBreak="0">
    <w:nsid w:val="24545B43"/>
    <w:multiLevelType w:val="hybridMultilevel"/>
    <w:tmpl w:val="CF80DAA8"/>
    <w:name w:val="WW8Num35"/>
    <w:lvl w:ilvl="0" w:tplc="1F92907C">
      <w:start w:val="1"/>
      <w:numFmt w:val="lowerLetter"/>
      <w:lvlText w:val="%1)"/>
      <w:lvlJc w:val="left"/>
      <w:pPr>
        <w:tabs>
          <w:tab w:val="num" w:pos="720"/>
        </w:tabs>
        <w:ind w:left="72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4F05354"/>
    <w:multiLevelType w:val="hybridMultilevel"/>
    <w:tmpl w:val="BB74DFC4"/>
    <w:lvl w:ilvl="0" w:tplc="AD7E559E">
      <w:start w:val="26"/>
      <w:numFmt w:val="upperLetter"/>
      <w:lvlText w:val="%1)"/>
      <w:lvlJc w:val="left"/>
      <w:pPr>
        <w:ind w:left="36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55E34E2"/>
    <w:multiLevelType w:val="hybridMultilevel"/>
    <w:tmpl w:val="EBE8BDF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993DA2"/>
    <w:multiLevelType w:val="hybridMultilevel"/>
    <w:tmpl w:val="3ED624DA"/>
    <w:lvl w:ilvl="0" w:tplc="4202C998">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D8A51B2"/>
    <w:multiLevelType w:val="hybridMultilevel"/>
    <w:tmpl w:val="4716A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B562C7"/>
    <w:multiLevelType w:val="hybridMultilevel"/>
    <w:tmpl w:val="61323EF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04E625E"/>
    <w:multiLevelType w:val="hybridMultilevel"/>
    <w:tmpl w:val="02BEA9D0"/>
    <w:lvl w:ilvl="0" w:tplc="FB56BDFA">
      <w:start w:val="9"/>
      <w:numFmt w:val="upperLetter"/>
      <w:lvlText w:val="%1)"/>
      <w:lvlJc w:val="left"/>
      <w:pPr>
        <w:ind w:left="436" w:hanging="360"/>
      </w:pPr>
      <w:rPr>
        <w:rFonts w:hint="default"/>
        <w:i w:val="0"/>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22" w15:restartNumberingAfterBreak="0">
    <w:nsid w:val="30B30A9E"/>
    <w:multiLevelType w:val="hybridMultilevel"/>
    <w:tmpl w:val="217852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2CD1E5C"/>
    <w:multiLevelType w:val="hybridMultilevel"/>
    <w:tmpl w:val="AF643C70"/>
    <w:lvl w:ilvl="0" w:tplc="8D428E4C">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F431A6"/>
    <w:multiLevelType w:val="hybridMultilevel"/>
    <w:tmpl w:val="CD1C2860"/>
    <w:lvl w:ilvl="0" w:tplc="0410000F">
      <w:start w:val="1"/>
      <w:numFmt w:val="decimal"/>
      <w:lvlText w:val="%1."/>
      <w:lvlJc w:val="left"/>
      <w:pPr>
        <w:ind w:left="1437" w:hanging="360"/>
      </w:pPr>
    </w:lvl>
    <w:lvl w:ilvl="1" w:tplc="04100019" w:tentative="1">
      <w:start w:val="1"/>
      <w:numFmt w:val="lowerLetter"/>
      <w:lvlText w:val="%2."/>
      <w:lvlJc w:val="left"/>
      <w:pPr>
        <w:ind w:left="2157" w:hanging="360"/>
      </w:pPr>
    </w:lvl>
    <w:lvl w:ilvl="2" w:tplc="0410001B" w:tentative="1">
      <w:start w:val="1"/>
      <w:numFmt w:val="lowerRoman"/>
      <w:lvlText w:val="%3."/>
      <w:lvlJc w:val="right"/>
      <w:pPr>
        <w:ind w:left="2877" w:hanging="180"/>
      </w:pPr>
    </w:lvl>
    <w:lvl w:ilvl="3" w:tplc="0410000F" w:tentative="1">
      <w:start w:val="1"/>
      <w:numFmt w:val="decimal"/>
      <w:lvlText w:val="%4."/>
      <w:lvlJc w:val="left"/>
      <w:pPr>
        <w:ind w:left="3597" w:hanging="360"/>
      </w:pPr>
    </w:lvl>
    <w:lvl w:ilvl="4" w:tplc="04100019" w:tentative="1">
      <w:start w:val="1"/>
      <w:numFmt w:val="lowerLetter"/>
      <w:lvlText w:val="%5."/>
      <w:lvlJc w:val="left"/>
      <w:pPr>
        <w:ind w:left="4317" w:hanging="360"/>
      </w:pPr>
    </w:lvl>
    <w:lvl w:ilvl="5" w:tplc="0410001B" w:tentative="1">
      <w:start w:val="1"/>
      <w:numFmt w:val="lowerRoman"/>
      <w:lvlText w:val="%6."/>
      <w:lvlJc w:val="right"/>
      <w:pPr>
        <w:ind w:left="5037" w:hanging="180"/>
      </w:pPr>
    </w:lvl>
    <w:lvl w:ilvl="6" w:tplc="0410000F" w:tentative="1">
      <w:start w:val="1"/>
      <w:numFmt w:val="decimal"/>
      <w:lvlText w:val="%7."/>
      <w:lvlJc w:val="left"/>
      <w:pPr>
        <w:ind w:left="5757" w:hanging="360"/>
      </w:pPr>
    </w:lvl>
    <w:lvl w:ilvl="7" w:tplc="04100019" w:tentative="1">
      <w:start w:val="1"/>
      <w:numFmt w:val="lowerLetter"/>
      <w:lvlText w:val="%8."/>
      <w:lvlJc w:val="left"/>
      <w:pPr>
        <w:ind w:left="6477" w:hanging="360"/>
      </w:pPr>
    </w:lvl>
    <w:lvl w:ilvl="8" w:tplc="0410001B" w:tentative="1">
      <w:start w:val="1"/>
      <w:numFmt w:val="lowerRoman"/>
      <w:lvlText w:val="%9."/>
      <w:lvlJc w:val="right"/>
      <w:pPr>
        <w:ind w:left="7197" w:hanging="180"/>
      </w:pPr>
    </w:lvl>
  </w:abstractNum>
  <w:abstractNum w:abstractNumId="25" w15:restartNumberingAfterBreak="0">
    <w:nsid w:val="384F7EB5"/>
    <w:multiLevelType w:val="hybridMultilevel"/>
    <w:tmpl w:val="8AAC7B7C"/>
    <w:lvl w:ilvl="0" w:tplc="04100001">
      <w:start w:val="1"/>
      <w:numFmt w:val="bullet"/>
      <w:lvlText w:val=""/>
      <w:lvlJc w:val="left"/>
      <w:pPr>
        <w:tabs>
          <w:tab w:val="num" w:pos="-18"/>
        </w:tabs>
        <w:ind w:left="-18" w:hanging="360"/>
      </w:pPr>
      <w:rPr>
        <w:rFonts w:ascii="Symbol" w:hAnsi="Symbol" w:hint="default"/>
      </w:rPr>
    </w:lvl>
    <w:lvl w:ilvl="1" w:tplc="04100003" w:tentative="1">
      <w:start w:val="1"/>
      <w:numFmt w:val="bullet"/>
      <w:lvlText w:val="o"/>
      <w:lvlJc w:val="left"/>
      <w:pPr>
        <w:tabs>
          <w:tab w:val="num" w:pos="702"/>
        </w:tabs>
        <w:ind w:left="702" w:hanging="360"/>
      </w:pPr>
      <w:rPr>
        <w:rFonts w:ascii="Courier New" w:hAnsi="Courier New" w:cs="Courier New" w:hint="default"/>
      </w:rPr>
    </w:lvl>
    <w:lvl w:ilvl="2" w:tplc="04100005" w:tentative="1">
      <w:start w:val="1"/>
      <w:numFmt w:val="bullet"/>
      <w:lvlText w:val=""/>
      <w:lvlJc w:val="left"/>
      <w:pPr>
        <w:tabs>
          <w:tab w:val="num" w:pos="1422"/>
        </w:tabs>
        <w:ind w:left="1422" w:hanging="360"/>
      </w:pPr>
      <w:rPr>
        <w:rFonts w:ascii="Wingdings" w:hAnsi="Wingdings" w:hint="default"/>
      </w:rPr>
    </w:lvl>
    <w:lvl w:ilvl="3" w:tplc="04100001" w:tentative="1">
      <w:start w:val="1"/>
      <w:numFmt w:val="bullet"/>
      <w:lvlText w:val=""/>
      <w:lvlJc w:val="left"/>
      <w:pPr>
        <w:tabs>
          <w:tab w:val="num" w:pos="2142"/>
        </w:tabs>
        <w:ind w:left="2142" w:hanging="360"/>
      </w:pPr>
      <w:rPr>
        <w:rFonts w:ascii="Symbol" w:hAnsi="Symbol" w:hint="default"/>
      </w:rPr>
    </w:lvl>
    <w:lvl w:ilvl="4" w:tplc="04100003" w:tentative="1">
      <w:start w:val="1"/>
      <w:numFmt w:val="bullet"/>
      <w:lvlText w:val="o"/>
      <w:lvlJc w:val="left"/>
      <w:pPr>
        <w:tabs>
          <w:tab w:val="num" w:pos="2862"/>
        </w:tabs>
        <w:ind w:left="2862" w:hanging="360"/>
      </w:pPr>
      <w:rPr>
        <w:rFonts w:ascii="Courier New" w:hAnsi="Courier New" w:cs="Courier New" w:hint="default"/>
      </w:rPr>
    </w:lvl>
    <w:lvl w:ilvl="5" w:tplc="04100005" w:tentative="1">
      <w:start w:val="1"/>
      <w:numFmt w:val="bullet"/>
      <w:lvlText w:val=""/>
      <w:lvlJc w:val="left"/>
      <w:pPr>
        <w:tabs>
          <w:tab w:val="num" w:pos="3582"/>
        </w:tabs>
        <w:ind w:left="3582" w:hanging="360"/>
      </w:pPr>
      <w:rPr>
        <w:rFonts w:ascii="Wingdings" w:hAnsi="Wingdings" w:hint="default"/>
      </w:rPr>
    </w:lvl>
    <w:lvl w:ilvl="6" w:tplc="04100001" w:tentative="1">
      <w:start w:val="1"/>
      <w:numFmt w:val="bullet"/>
      <w:lvlText w:val=""/>
      <w:lvlJc w:val="left"/>
      <w:pPr>
        <w:tabs>
          <w:tab w:val="num" w:pos="4302"/>
        </w:tabs>
        <w:ind w:left="4302" w:hanging="360"/>
      </w:pPr>
      <w:rPr>
        <w:rFonts w:ascii="Symbol" w:hAnsi="Symbol" w:hint="default"/>
      </w:rPr>
    </w:lvl>
    <w:lvl w:ilvl="7" w:tplc="04100003" w:tentative="1">
      <w:start w:val="1"/>
      <w:numFmt w:val="bullet"/>
      <w:lvlText w:val="o"/>
      <w:lvlJc w:val="left"/>
      <w:pPr>
        <w:tabs>
          <w:tab w:val="num" w:pos="5022"/>
        </w:tabs>
        <w:ind w:left="5022" w:hanging="360"/>
      </w:pPr>
      <w:rPr>
        <w:rFonts w:ascii="Courier New" w:hAnsi="Courier New" w:cs="Courier New" w:hint="default"/>
      </w:rPr>
    </w:lvl>
    <w:lvl w:ilvl="8" w:tplc="04100005" w:tentative="1">
      <w:start w:val="1"/>
      <w:numFmt w:val="bullet"/>
      <w:lvlText w:val=""/>
      <w:lvlJc w:val="left"/>
      <w:pPr>
        <w:tabs>
          <w:tab w:val="num" w:pos="5742"/>
        </w:tabs>
        <w:ind w:left="5742" w:hanging="360"/>
      </w:pPr>
      <w:rPr>
        <w:rFonts w:ascii="Wingdings" w:hAnsi="Wingdings" w:hint="default"/>
      </w:rPr>
    </w:lvl>
  </w:abstractNum>
  <w:abstractNum w:abstractNumId="26" w15:restartNumberingAfterBreak="0">
    <w:nsid w:val="38653E1C"/>
    <w:multiLevelType w:val="hybridMultilevel"/>
    <w:tmpl w:val="3E7697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DCF76A6"/>
    <w:multiLevelType w:val="multilevel"/>
    <w:tmpl w:val="1E946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EA7EC2"/>
    <w:multiLevelType w:val="hybridMultilevel"/>
    <w:tmpl w:val="49B04468"/>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4AEF0775"/>
    <w:multiLevelType w:val="multilevel"/>
    <w:tmpl w:val="721AA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381BE5"/>
    <w:multiLevelType w:val="hybridMultilevel"/>
    <w:tmpl w:val="A7EC7AB0"/>
    <w:lvl w:ilvl="0" w:tplc="C1160E36">
      <w:start w:val="1"/>
      <w:numFmt w:val="lowerLetter"/>
      <w:lvlText w:val="%1)"/>
      <w:lvlJc w:val="left"/>
      <w:pPr>
        <w:ind w:left="1440"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18C1B75"/>
    <w:multiLevelType w:val="hybridMultilevel"/>
    <w:tmpl w:val="4D3C8EF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851132"/>
    <w:multiLevelType w:val="hybridMultilevel"/>
    <w:tmpl w:val="E0A4728E"/>
    <w:name w:val="WW8Num322"/>
    <w:lvl w:ilvl="0" w:tplc="4728450E">
      <w:numFmt w:val="bullet"/>
      <w:lvlText w:val="-"/>
      <w:lvlJc w:val="left"/>
      <w:pPr>
        <w:tabs>
          <w:tab w:val="num" w:pos="1260"/>
        </w:tabs>
        <w:ind w:left="1260" w:hanging="360"/>
      </w:pPr>
      <w:rPr>
        <w:rFonts w:ascii="Times New Roman" w:eastAsia="Times New Roman" w:hAnsi="Times New Roman" w:cs="Times New Roman" w:hint="default"/>
      </w:rPr>
    </w:lvl>
    <w:lvl w:ilvl="1" w:tplc="04100003" w:tentative="1">
      <w:start w:val="1"/>
      <w:numFmt w:val="bullet"/>
      <w:lvlText w:val="o"/>
      <w:lvlJc w:val="left"/>
      <w:pPr>
        <w:tabs>
          <w:tab w:val="num" w:pos="2340"/>
        </w:tabs>
        <w:ind w:left="2340" w:hanging="360"/>
      </w:pPr>
      <w:rPr>
        <w:rFonts w:ascii="Courier New" w:hAnsi="Courier New" w:cs="Courier New" w:hint="default"/>
      </w:rPr>
    </w:lvl>
    <w:lvl w:ilvl="2" w:tplc="04100005" w:tentative="1">
      <w:start w:val="1"/>
      <w:numFmt w:val="bullet"/>
      <w:lvlText w:val=""/>
      <w:lvlJc w:val="left"/>
      <w:pPr>
        <w:tabs>
          <w:tab w:val="num" w:pos="3060"/>
        </w:tabs>
        <w:ind w:left="3060" w:hanging="360"/>
      </w:pPr>
      <w:rPr>
        <w:rFonts w:ascii="Wingdings" w:hAnsi="Wingdings" w:hint="default"/>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33" w15:restartNumberingAfterBreak="0">
    <w:nsid w:val="57AC37D9"/>
    <w:multiLevelType w:val="hybridMultilevel"/>
    <w:tmpl w:val="84228C40"/>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34" w15:restartNumberingAfterBreak="0">
    <w:nsid w:val="58341096"/>
    <w:multiLevelType w:val="hybridMultilevel"/>
    <w:tmpl w:val="05D046CC"/>
    <w:lvl w:ilvl="0" w:tplc="AA0AD3A4">
      <w:start w:val="1"/>
      <w:numFmt w:val="bullet"/>
      <w:lvlText w:val=""/>
      <w:lvlJc w:val="left"/>
      <w:pPr>
        <w:ind w:left="1068" w:hanging="360"/>
      </w:pPr>
      <w:rPr>
        <w:rFonts w:ascii="Wingdings 2" w:hAnsi="Wingdings 2"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15:restartNumberingAfterBreak="0">
    <w:nsid w:val="5AC02EED"/>
    <w:multiLevelType w:val="hybridMultilevel"/>
    <w:tmpl w:val="0DD4C4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AD32438"/>
    <w:multiLevelType w:val="hybridMultilevel"/>
    <w:tmpl w:val="224292C8"/>
    <w:lvl w:ilvl="0" w:tplc="04100011">
      <w:start w:val="1"/>
      <w:numFmt w:val="decimal"/>
      <w:lvlText w:val="%1)"/>
      <w:lvlJc w:val="left"/>
      <w:pPr>
        <w:ind w:left="765" w:hanging="360"/>
      </w:pPr>
      <w:rPr>
        <w:rFont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7" w15:restartNumberingAfterBreak="0">
    <w:nsid w:val="5B1045DF"/>
    <w:multiLevelType w:val="hybridMultilevel"/>
    <w:tmpl w:val="9926F73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8" w15:restartNumberingAfterBreak="0">
    <w:nsid w:val="5C6A2852"/>
    <w:multiLevelType w:val="hybridMultilevel"/>
    <w:tmpl w:val="C43A85B6"/>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9" w15:restartNumberingAfterBreak="0">
    <w:nsid w:val="5D9560B9"/>
    <w:multiLevelType w:val="hybridMultilevel"/>
    <w:tmpl w:val="9C82AF24"/>
    <w:lvl w:ilvl="0" w:tplc="36220A78">
      <w:start w:val="1"/>
      <w:numFmt w:val="decimal"/>
      <w:lvlText w:val="%1)"/>
      <w:lvlJc w:val="left"/>
      <w:pPr>
        <w:tabs>
          <w:tab w:val="num" w:pos="1134"/>
        </w:tabs>
        <w:ind w:left="1134" w:hanging="397"/>
      </w:pPr>
      <w:rPr>
        <w:rFonts w:hint="default"/>
        <w:b w:val="0"/>
        <w:i w:val="0"/>
        <w:color w:val="auto"/>
        <w:sz w:val="20"/>
        <w:szCs w:val="20"/>
      </w:rPr>
    </w:lvl>
    <w:lvl w:ilvl="1" w:tplc="63D67858">
      <w:start w:val="14"/>
      <w:numFmt w:val="lowerLetter"/>
      <w:lvlText w:val="%2)"/>
      <w:lvlJc w:val="left"/>
      <w:pPr>
        <w:tabs>
          <w:tab w:val="num" w:pos="1437"/>
        </w:tabs>
        <w:ind w:left="1437" w:hanging="357"/>
      </w:pPr>
      <w:rPr>
        <w:rFonts w:hint="default"/>
        <w:b w:val="0"/>
        <w:i w:val="0"/>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0" w15:restartNumberingAfterBreak="0">
    <w:nsid w:val="61140148"/>
    <w:multiLevelType w:val="hybridMultilevel"/>
    <w:tmpl w:val="55B0C238"/>
    <w:lvl w:ilvl="0" w:tplc="91F0336C">
      <w:start w:val="1"/>
      <w:numFmt w:val="lowerLetter"/>
      <w:lvlText w:val="%1)"/>
      <w:lvlJc w:val="left"/>
      <w:pPr>
        <w:tabs>
          <w:tab w:val="num" w:pos="717"/>
        </w:tabs>
        <w:ind w:left="717" w:hanging="357"/>
      </w:pPr>
      <w:rPr>
        <w:rFonts w:ascii="Times New Roman" w:eastAsia="Times New Roman" w:hAnsi="Times New Roman" w:cs="Times New Roman"/>
        <w:color w:val="auto"/>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618C1539"/>
    <w:multiLevelType w:val="hybridMultilevel"/>
    <w:tmpl w:val="E6BEA1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427230"/>
    <w:multiLevelType w:val="hybridMultilevel"/>
    <w:tmpl w:val="2368B90C"/>
    <w:lvl w:ilvl="0" w:tplc="39CEE1AC">
      <w:start w:val="1"/>
      <w:numFmt w:val="upperLetter"/>
      <w:lvlText w:val="%1."/>
      <w:lvlJc w:val="left"/>
      <w:pPr>
        <w:tabs>
          <w:tab w:val="num" w:pos="720"/>
        </w:tabs>
        <w:ind w:left="720" w:hanging="360"/>
      </w:pPr>
      <w:rPr>
        <w:rFonts w:hint="default"/>
        <w:b/>
        <w:i w:val="0"/>
        <w:sz w:val="18"/>
        <w:szCs w:val="18"/>
      </w:rPr>
    </w:lvl>
    <w:lvl w:ilvl="1" w:tplc="4728450E">
      <w:numFmt w:val="bullet"/>
      <w:lvlText w:val="-"/>
      <w:lvlJc w:val="left"/>
      <w:pPr>
        <w:tabs>
          <w:tab w:val="num" w:pos="1440"/>
        </w:tabs>
        <w:ind w:left="1440" w:hanging="360"/>
      </w:pPr>
      <w:rPr>
        <w:rFonts w:ascii="Times New Roman" w:eastAsia="Times New Roman" w:hAnsi="Times New Roman" w:cs="Times New Roman" w:hint="default"/>
        <w:b/>
        <w:i w:val="0"/>
        <w:sz w:val="18"/>
        <w:szCs w:val="18"/>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15:restartNumberingAfterBreak="0">
    <w:nsid w:val="64F14481"/>
    <w:multiLevelType w:val="hybridMultilevel"/>
    <w:tmpl w:val="0B10D490"/>
    <w:lvl w:ilvl="0" w:tplc="348AE0DC">
      <w:start w:val="28"/>
      <w:numFmt w:val="upperLetter"/>
      <w:lvlText w:val="%1)"/>
      <w:lvlJc w:val="left"/>
      <w:pPr>
        <w:ind w:left="360" w:hanging="36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6EC42BF"/>
    <w:multiLevelType w:val="hybridMultilevel"/>
    <w:tmpl w:val="C8BEB180"/>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683A3DBC"/>
    <w:multiLevelType w:val="hybridMultilevel"/>
    <w:tmpl w:val="B2C0FE82"/>
    <w:lvl w:ilvl="0" w:tplc="986E441E">
      <w:start w:val="2"/>
      <w:numFmt w:val="lowerLetter"/>
      <w:lvlText w:val="%1)"/>
      <w:lvlJc w:val="left"/>
      <w:pPr>
        <w:tabs>
          <w:tab w:val="num" w:pos="1440"/>
        </w:tabs>
        <w:ind w:left="1440" w:hanging="360"/>
      </w:pPr>
      <w:rPr>
        <w:rFonts w:hint="default"/>
      </w:rPr>
    </w:lvl>
    <w:lvl w:ilvl="1" w:tplc="04100019">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6" w15:restartNumberingAfterBreak="0">
    <w:nsid w:val="6D2E4D08"/>
    <w:multiLevelType w:val="multilevel"/>
    <w:tmpl w:val="42D073B2"/>
    <w:lvl w:ilvl="0">
      <w:start w:val="1"/>
      <w:numFmt w:val="upperRoman"/>
      <w:pStyle w:val="Titolo1"/>
      <w:lvlText w:val="Articolo %1."/>
      <w:lvlJc w:val="left"/>
      <w:pPr>
        <w:tabs>
          <w:tab w:val="num" w:pos="1440"/>
        </w:tabs>
        <w:ind w:left="0" w:firstLine="0"/>
      </w:pPr>
      <w:rPr>
        <w:rFonts w:hint="default"/>
      </w:rPr>
    </w:lvl>
    <w:lvl w:ilvl="1">
      <w:start w:val="1"/>
      <w:numFmt w:val="decimalZero"/>
      <w:pStyle w:val="Titolo2"/>
      <w:isLgl/>
      <w:lvlText w:val="Sezione %1.%2"/>
      <w:lvlJc w:val="left"/>
      <w:pPr>
        <w:tabs>
          <w:tab w:val="num" w:pos="1440"/>
        </w:tabs>
        <w:ind w:left="0" w:firstLine="0"/>
      </w:pPr>
      <w:rPr>
        <w:rFonts w:hint="default"/>
      </w:rPr>
    </w:lvl>
    <w:lvl w:ilvl="2">
      <w:start w:val="1"/>
      <w:numFmt w:val="upperLetter"/>
      <w:pStyle w:val="Titolo3"/>
      <w:lvlText w:val="%3."/>
      <w:lvlJc w:val="left"/>
      <w:pPr>
        <w:tabs>
          <w:tab w:val="num" w:pos="454"/>
        </w:tabs>
        <w:ind w:left="720" w:hanging="720"/>
      </w:pPr>
      <w:rPr>
        <w:rFonts w:hint="default"/>
      </w:rPr>
    </w:lvl>
    <w:lvl w:ilvl="3">
      <w:start w:val="1"/>
      <w:numFmt w:val="lowerRoman"/>
      <w:pStyle w:val="Titolo4"/>
      <w:lvlText w:val="(%4)"/>
      <w:lvlJc w:val="right"/>
      <w:pPr>
        <w:tabs>
          <w:tab w:val="num" w:pos="864"/>
        </w:tabs>
        <w:ind w:left="864" w:hanging="144"/>
      </w:pPr>
      <w:rPr>
        <w:rFonts w:hint="default"/>
      </w:rPr>
    </w:lvl>
    <w:lvl w:ilvl="4">
      <w:start w:val="1"/>
      <w:numFmt w:val="decimal"/>
      <w:pStyle w:val="Titolo5"/>
      <w:lvlText w:val="%5)"/>
      <w:lvlJc w:val="left"/>
      <w:pPr>
        <w:tabs>
          <w:tab w:val="num" w:pos="1008"/>
        </w:tabs>
        <w:ind w:left="1008" w:hanging="432"/>
      </w:pPr>
      <w:rPr>
        <w:rFonts w:hint="default"/>
      </w:rPr>
    </w:lvl>
    <w:lvl w:ilvl="5">
      <w:start w:val="1"/>
      <w:numFmt w:val="lowerLetter"/>
      <w:pStyle w:val="Titolo6"/>
      <w:lvlText w:val="%6)"/>
      <w:lvlJc w:val="left"/>
      <w:pPr>
        <w:tabs>
          <w:tab w:val="num" w:pos="1152"/>
        </w:tabs>
        <w:ind w:left="1152" w:hanging="432"/>
      </w:pPr>
      <w:rPr>
        <w:rFonts w:hint="default"/>
      </w:rPr>
    </w:lvl>
    <w:lvl w:ilvl="6">
      <w:start w:val="1"/>
      <w:numFmt w:val="lowerRoman"/>
      <w:pStyle w:val="Titolo7"/>
      <w:lvlText w:val="%7)"/>
      <w:lvlJc w:val="right"/>
      <w:pPr>
        <w:tabs>
          <w:tab w:val="num" w:pos="1296"/>
        </w:tabs>
        <w:ind w:left="1296" w:hanging="288"/>
      </w:pPr>
      <w:rPr>
        <w:rFonts w:hint="default"/>
      </w:rPr>
    </w:lvl>
    <w:lvl w:ilvl="7">
      <w:start w:val="1"/>
      <w:numFmt w:val="lowerLetter"/>
      <w:pStyle w:val="Titolo8"/>
      <w:lvlText w:val="%8."/>
      <w:lvlJc w:val="left"/>
      <w:pPr>
        <w:tabs>
          <w:tab w:val="num" w:pos="1440"/>
        </w:tabs>
        <w:ind w:left="1440" w:hanging="432"/>
      </w:pPr>
      <w:rPr>
        <w:rFonts w:hint="default"/>
      </w:rPr>
    </w:lvl>
    <w:lvl w:ilvl="8">
      <w:start w:val="1"/>
      <w:numFmt w:val="lowerRoman"/>
      <w:pStyle w:val="Titolo9"/>
      <w:lvlText w:val="%9."/>
      <w:lvlJc w:val="right"/>
      <w:pPr>
        <w:tabs>
          <w:tab w:val="num" w:pos="1584"/>
        </w:tabs>
        <w:ind w:left="1584" w:hanging="144"/>
      </w:pPr>
      <w:rPr>
        <w:rFonts w:hint="default"/>
      </w:rPr>
    </w:lvl>
  </w:abstractNum>
  <w:abstractNum w:abstractNumId="47" w15:restartNumberingAfterBreak="0">
    <w:nsid w:val="6D8C5405"/>
    <w:multiLevelType w:val="hybridMultilevel"/>
    <w:tmpl w:val="A046202A"/>
    <w:lvl w:ilvl="0" w:tplc="FB56BDFA">
      <w:start w:val="9"/>
      <w:numFmt w:val="upperLetter"/>
      <w:lvlText w:val="%1)"/>
      <w:lvlJc w:val="left"/>
      <w:pPr>
        <w:ind w:left="36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FCE0D51"/>
    <w:multiLevelType w:val="hybridMultilevel"/>
    <w:tmpl w:val="0612356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9" w15:restartNumberingAfterBreak="0">
    <w:nsid w:val="7069412A"/>
    <w:multiLevelType w:val="hybridMultilevel"/>
    <w:tmpl w:val="4AB0C974"/>
    <w:lvl w:ilvl="0" w:tplc="04100017">
      <w:start w:val="1"/>
      <w:numFmt w:val="lowerLetter"/>
      <w:lvlText w:val="%1)"/>
      <w:lvlJc w:val="left"/>
      <w:pPr>
        <w:tabs>
          <w:tab w:val="num" w:pos="1778"/>
        </w:tabs>
        <w:ind w:left="1778" w:hanging="360"/>
      </w:pPr>
    </w:lvl>
    <w:lvl w:ilvl="1" w:tplc="04100019" w:tentative="1">
      <w:start w:val="1"/>
      <w:numFmt w:val="lowerLetter"/>
      <w:lvlText w:val="%2."/>
      <w:lvlJc w:val="left"/>
      <w:pPr>
        <w:tabs>
          <w:tab w:val="num" w:pos="2498"/>
        </w:tabs>
        <w:ind w:left="2498" w:hanging="360"/>
      </w:pPr>
    </w:lvl>
    <w:lvl w:ilvl="2" w:tplc="0410001B" w:tentative="1">
      <w:start w:val="1"/>
      <w:numFmt w:val="lowerRoman"/>
      <w:lvlText w:val="%3."/>
      <w:lvlJc w:val="right"/>
      <w:pPr>
        <w:tabs>
          <w:tab w:val="num" w:pos="3218"/>
        </w:tabs>
        <w:ind w:left="3218" w:hanging="180"/>
      </w:pPr>
    </w:lvl>
    <w:lvl w:ilvl="3" w:tplc="0410000F" w:tentative="1">
      <w:start w:val="1"/>
      <w:numFmt w:val="decimal"/>
      <w:lvlText w:val="%4."/>
      <w:lvlJc w:val="left"/>
      <w:pPr>
        <w:tabs>
          <w:tab w:val="num" w:pos="3938"/>
        </w:tabs>
        <w:ind w:left="3938" w:hanging="360"/>
      </w:pPr>
    </w:lvl>
    <w:lvl w:ilvl="4" w:tplc="04100019" w:tentative="1">
      <w:start w:val="1"/>
      <w:numFmt w:val="lowerLetter"/>
      <w:lvlText w:val="%5."/>
      <w:lvlJc w:val="left"/>
      <w:pPr>
        <w:tabs>
          <w:tab w:val="num" w:pos="4658"/>
        </w:tabs>
        <w:ind w:left="4658" w:hanging="360"/>
      </w:pPr>
    </w:lvl>
    <w:lvl w:ilvl="5" w:tplc="0410001B" w:tentative="1">
      <w:start w:val="1"/>
      <w:numFmt w:val="lowerRoman"/>
      <w:lvlText w:val="%6."/>
      <w:lvlJc w:val="right"/>
      <w:pPr>
        <w:tabs>
          <w:tab w:val="num" w:pos="5378"/>
        </w:tabs>
        <w:ind w:left="5378" w:hanging="180"/>
      </w:pPr>
    </w:lvl>
    <w:lvl w:ilvl="6" w:tplc="0410000F" w:tentative="1">
      <w:start w:val="1"/>
      <w:numFmt w:val="decimal"/>
      <w:lvlText w:val="%7."/>
      <w:lvlJc w:val="left"/>
      <w:pPr>
        <w:tabs>
          <w:tab w:val="num" w:pos="6098"/>
        </w:tabs>
        <w:ind w:left="6098" w:hanging="360"/>
      </w:pPr>
    </w:lvl>
    <w:lvl w:ilvl="7" w:tplc="04100019" w:tentative="1">
      <w:start w:val="1"/>
      <w:numFmt w:val="lowerLetter"/>
      <w:lvlText w:val="%8."/>
      <w:lvlJc w:val="left"/>
      <w:pPr>
        <w:tabs>
          <w:tab w:val="num" w:pos="6818"/>
        </w:tabs>
        <w:ind w:left="6818" w:hanging="360"/>
      </w:pPr>
    </w:lvl>
    <w:lvl w:ilvl="8" w:tplc="0410001B" w:tentative="1">
      <w:start w:val="1"/>
      <w:numFmt w:val="lowerRoman"/>
      <w:lvlText w:val="%9."/>
      <w:lvlJc w:val="right"/>
      <w:pPr>
        <w:tabs>
          <w:tab w:val="num" w:pos="7538"/>
        </w:tabs>
        <w:ind w:left="7538" w:hanging="180"/>
      </w:pPr>
    </w:lvl>
  </w:abstractNum>
  <w:abstractNum w:abstractNumId="50" w15:restartNumberingAfterBreak="0">
    <w:nsid w:val="75AF03EB"/>
    <w:multiLevelType w:val="multilevel"/>
    <w:tmpl w:val="BBF43744"/>
    <w:lvl w:ilvl="0">
      <w:start w:val="1"/>
      <w:numFmt w:val="decimal"/>
      <w:lvlText w:val="%1."/>
      <w:lvlJc w:val="left"/>
      <w:pPr>
        <w:tabs>
          <w:tab w:val="num" w:pos="720"/>
        </w:tabs>
        <w:ind w:left="720" w:hanging="360"/>
      </w:pPr>
    </w:lvl>
    <w:lvl w:ilvl="1">
      <w:start w:val="2"/>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0070C0"/>
      </w:rPr>
    </w:lvl>
    <w:lvl w:ilvl="3">
      <w:start w:val="1"/>
      <w:numFmt w:val="decimal"/>
      <w:isLgl/>
      <w:lvlText w:val="%1.%2.%3.%4"/>
      <w:lvlJc w:val="left"/>
      <w:pPr>
        <w:ind w:left="1080" w:hanging="720"/>
      </w:pPr>
      <w:rPr>
        <w:rFonts w:hint="default"/>
        <w:color w:val="0070C0"/>
      </w:rPr>
    </w:lvl>
    <w:lvl w:ilvl="4">
      <w:start w:val="1"/>
      <w:numFmt w:val="decimal"/>
      <w:isLgl/>
      <w:lvlText w:val="%1.%2.%3.%4.%5"/>
      <w:lvlJc w:val="left"/>
      <w:pPr>
        <w:ind w:left="1080" w:hanging="720"/>
      </w:pPr>
      <w:rPr>
        <w:rFonts w:hint="default"/>
        <w:color w:val="0070C0"/>
      </w:rPr>
    </w:lvl>
    <w:lvl w:ilvl="5">
      <w:start w:val="1"/>
      <w:numFmt w:val="decimal"/>
      <w:isLgl/>
      <w:lvlText w:val="%1.%2.%3.%4.%5.%6"/>
      <w:lvlJc w:val="left"/>
      <w:pPr>
        <w:ind w:left="1440" w:hanging="1080"/>
      </w:pPr>
      <w:rPr>
        <w:rFonts w:hint="default"/>
        <w:color w:val="0070C0"/>
      </w:rPr>
    </w:lvl>
    <w:lvl w:ilvl="6">
      <w:start w:val="1"/>
      <w:numFmt w:val="decimal"/>
      <w:isLgl/>
      <w:lvlText w:val="%1.%2.%3.%4.%5.%6.%7"/>
      <w:lvlJc w:val="left"/>
      <w:pPr>
        <w:ind w:left="1440" w:hanging="1080"/>
      </w:pPr>
      <w:rPr>
        <w:rFonts w:hint="default"/>
        <w:color w:val="0070C0"/>
      </w:rPr>
    </w:lvl>
    <w:lvl w:ilvl="7">
      <w:start w:val="1"/>
      <w:numFmt w:val="decimal"/>
      <w:isLgl/>
      <w:lvlText w:val="%1.%2.%3.%4.%5.%6.%7.%8"/>
      <w:lvlJc w:val="left"/>
      <w:pPr>
        <w:ind w:left="1800" w:hanging="1440"/>
      </w:pPr>
      <w:rPr>
        <w:rFonts w:hint="default"/>
        <w:color w:val="0070C0"/>
      </w:rPr>
    </w:lvl>
    <w:lvl w:ilvl="8">
      <w:start w:val="1"/>
      <w:numFmt w:val="decimal"/>
      <w:isLgl/>
      <w:lvlText w:val="%1.%2.%3.%4.%5.%6.%7.%8.%9"/>
      <w:lvlJc w:val="left"/>
      <w:pPr>
        <w:ind w:left="1800" w:hanging="1440"/>
      </w:pPr>
      <w:rPr>
        <w:rFonts w:hint="default"/>
        <w:color w:val="0070C0"/>
      </w:rPr>
    </w:lvl>
  </w:abstractNum>
  <w:abstractNum w:abstractNumId="51" w15:restartNumberingAfterBreak="0">
    <w:nsid w:val="78D31B84"/>
    <w:multiLevelType w:val="hybridMultilevel"/>
    <w:tmpl w:val="7FF8DF64"/>
    <w:lvl w:ilvl="0" w:tplc="67326848">
      <w:start w:val="1"/>
      <w:numFmt w:val="lowerLetter"/>
      <w:lvlText w:val="%1)"/>
      <w:lvlJc w:val="left"/>
      <w:pPr>
        <w:tabs>
          <w:tab w:val="num" w:pos="720"/>
        </w:tabs>
        <w:ind w:left="720" w:hanging="360"/>
      </w:pPr>
      <w:rPr>
        <w:strike w:val="0"/>
        <w:dstrike w:val="0"/>
        <w:color w:val="000000"/>
        <w:u w:val="none"/>
        <w:effect w:val="none"/>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2" w15:restartNumberingAfterBreak="0">
    <w:nsid w:val="7B7D38D9"/>
    <w:multiLevelType w:val="multilevel"/>
    <w:tmpl w:val="17C2DCBC"/>
    <w:lvl w:ilvl="0">
      <w:start w:val="1"/>
      <w:numFmt w:val="decimal"/>
      <w:lvlText w:val="%1"/>
      <w:lvlJc w:val="left"/>
      <w:pPr>
        <w:ind w:left="360" w:hanging="360"/>
      </w:pPr>
      <w:rPr>
        <w:rFonts w:hint="default"/>
        <w:u w:val="non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600" w:hanging="72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400" w:hanging="108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53" w15:restartNumberingAfterBreak="0">
    <w:nsid w:val="7F524473"/>
    <w:multiLevelType w:val="hybridMultilevel"/>
    <w:tmpl w:val="87B8475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81590515">
    <w:abstractNumId w:val="50"/>
  </w:num>
  <w:num w:numId="2" w16cid:durableId="565188307">
    <w:abstractNumId w:val="42"/>
  </w:num>
  <w:num w:numId="3" w16cid:durableId="2015760508">
    <w:abstractNumId w:val="8"/>
  </w:num>
  <w:num w:numId="4" w16cid:durableId="1101029351">
    <w:abstractNumId w:val="31"/>
  </w:num>
  <w:num w:numId="5" w16cid:durableId="1493330192">
    <w:abstractNumId w:val="29"/>
  </w:num>
  <w:num w:numId="6" w16cid:durableId="2061051453">
    <w:abstractNumId w:val="27"/>
  </w:num>
  <w:num w:numId="7" w16cid:durableId="104085663">
    <w:abstractNumId w:val="49"/>
  </w:num>
  <w:num w:numId="8" w16cid:durableId="1273391627">
    <w:abstractNumId w:val="46"/>
  </w:num>
  <w:num w:numId="9" w16cid:durableId="681202684">
    <w:abstractNumId w:val="7"/>
  </w:num>
  <w:num w:numId="10" w16cid:durableId="2015723336">
    <w:abstractNumId w:val="45"/>
  </w:num>
  <w:num w:numId="11" w16cid:durableId="480119954">
    <w:abstractNumId w:val="3"/>
  </w:num>
  <w:num w:numId="12" w16cid:durableId="720444114">
    <w:abstractNumId w:val="32"/>
  </w:num>
  <w:num w:numId="13" w16cid:durableId="1422986917">
    <w:abstractNumId w:val="52"/>
  </w:num>
  <w:num w:numId="14" w16cid:durableId="1528176773">
    <w:abstractNumId w:val="40"/>
  </w:num>
  <w:num w:numId="15" w16cid:durableId="316107073">
    <w:abstractNumId w:val="6"/>
  </w:num>
  <w:num w:numId="16" w16cid:durableId="559874934">
    <w:abstractNumId w:val="33"/>
  </w:num>
  <w:num w:numId="17" w16cid:durableId="1219508995">
    <w:abstractNumId w:val="39"/>
  </w:num>
  <w:num w:numId="18" w16cid:durableId="1529761016">
    <w:abstractNumId w:val="5"/>
  </w:num>
  <w:num w:numId="19" w16cid:durableId="204066117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57270926">
    <w:abstractNumId w:val="9"/>
  </w:num>
  <w:num w:numId="21" w16cid:durableId="671295824">
    <w:abstractNumId w:val="25"/>
  </w:num>
  <w:num w:numId="22" w16cid:durableId="1171724439">
    <w:abstractNumId w:val="24"/>
  </w:num>
  <w:num w:numId="23" w16cid:durableId="770469069">
    <w:abstractNumId w:val="13"/>
  </w:num>
  <w:num w:numId="24" w16cid:durableId="127860787">
    <w:abstractNumId w:val="47"/>
  </w:num>
  <w:num w:numId="25" w16cid:durableId="1523130472">
    <w:abstractNumId w:val="26"/>
  </w:num>
  <w:num w:numId="26" w16cid:durableId="755394855">
    <w:abstractNumId w:val="10"/>
  </w:num>
  <w:num w:numId="27" w16cid:durableId="1211376779">
    <w:abstractNumId w:val="38"/>
  </w:num>
  <w:num w:numId="28" w16cid:durableId="2055419385">
    <w:abstractNumId w:val="19"/>
  </w:num>
  <w:num w:numId="29" w16cid:durableId="1601135437">
    <w:abstractNumId w:val="35"/>
  </w:num>
  <w:num w:numId="30" w16cid:durableId="559561338">
    <w:abstractNumId w:val="11"/>
  </w:num>
  <w:num w:numId="31" w16cid:durableId="1556818450">
    <w:abstractNumId w:val="12"/>
  </w:num>
  <w:num w:numId="32" w16cid:durableId="426006849">
    <w:abstractNumId w:val="22"/>
  </w:num>
  <w:num w:numId="33" w16cid:durableId="46537651">
    <w:abstractNumId w:val="18"/>
  </w:num>
  <w:num w:numId="34" w16cid:durableId="148983295">
    <w:abstractNumId w:val="23"/>
  </w:num>
  <w:num w:numId="35" w16cid:durableId="1459178193">
    <w:abstractNumId w:val="36"/>
  </w:num>
  <w:num w:numId="36" w16cid:durableId="2137406621">
    <w:abstractNumId w:val="17"/>
  </w:num>
  <w:num w:numId="37" w16cid:durableId="1627005246">
    <w:abstractNumId w:val="30"/>
  </w:num>
  <w:num w:numId="38" w16cid:durableId="88278465">
    <w:abstractNumId w:val="20"/>
  </w:num>
  <w:num w:numId="39" w16cid:durableId="1618485078">
    <w:abstractNumId w:val="28"/>
  </w:num>
  <w:num w:numId="40" w16cid:durableId="1497959424">
    <w:abstractNumId w:val="44"/>
  </w:num>
  <w:num w:numId="41" w16cid:durableId="1590504572">
    <w:abstractNumId w:val="37"/>
  </w:num>
  <w:num w:numId="42" w16cid:durableId="470250853">
    <w:abstractNumId w:val="16"/>
  </w:num>
  <w:num w:numId="43" w16cid:durableId="2006741553">
    <w:abstractNumId w:val="48"/>
  </w:num>
  <w:num w:numId="44" w16cid:durableId="2121878928">
    <w:abstractNumId w:val="43"/>
  </w:num>
  <w:num w:numId="45" w16cid:durableId="1252733999">
    <w:abstractNumId w:val="34"/>
  </w:num>
  <w:num w:numId="46" w16cid:durableId="98525801">
    <w:abstractNumId w:val="21"/>
  </w:num>
  <w:num w:numId="47" w16cid:durableId="741098216">
    <w:abstractNumId w:val="53"/>
  </w:num>
  <w:num w:numId="48" w16cid:durableId="2059088409">
    <w:abstractNumId w:val="4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4D6"/>
    <w:rsid w:val="0000187D"/>
    <w:rsid w:val="00001AFD"/>
    <w:rsid w:val="000027D9"/>
    <w:rsid w:val="00003C73"/>
    <w:rsid w:val="0000433D"/>
    <w:rsid w:val="00005BA4"/>
    <w:rsid w:val="000100D2"/>
    <w:rsid w:val="0001669A"/>
    <w:rsid w:val="00016745"/>
    <w:rsid w:val="00020A9B"/>
    <w:rsid w:val="0002336A"/>
    <w:rsid w:val="00023373"/>
    <w:rsid w:val="000238C9"/>
    <w:rsid w:val="00025F9F"/>
    <w:rsid w:val="000260EB"/>
    <w:rsid w:val="000328DE"/>
    <w:rsid w:val="000360E1"/>
    <w:rsid w:val="000367E3"/>
    <w:rsid w:val="00042D8E"/>
    <w:rsid w:val="00042EBD"/>
    <w:rsid w:val="00047DD9"/>
    <w:rsid w:val="000518B7"/>
    <w:rsid w:val="000520B8"/>
    <w:rsid w:val="00052312"/>
    <w:rsid w:val="0005552C"/>
    <w:rsid w:val="00055C14"/>
    <w:rsid w:val="00055FEF"/>
    <w:rsid w:val="00056971"/>
    <w:rsid w:val="00057509"/>
    <w:rsid w:val="00057522"/>
    <w:rsid w:val="00062351"/>
    <w:rsid w:val="00064AF1"/>
    <w:rsid w:val="00066BEF"/>
    <w:rsid w:val="00067A50"/>
    <w:rsid w:val="00067EBD"/>
    <w:rsid w:val="00070388"/>
    <w:rsid w:val="00070C66"/>
    <w:rsid w:val="00071318"/>
    <w:rsid w:val="00071D00"/>
    <w:rsid w:val="0007613C"/>
    <w:rsid w:val="00076866"/>
    <w:rsid w:val="00077160"/>
    <w:rsid w:val="00082214"/>
    <w:rsid w:val="000839F4"/>
    <w:rsid w:val="000849C9"/>
    <w:rsid w:val="00084DDD"/>
    <w:rsid w:val="0008530D"/>
    <w:rsid w:val="00090EDF"/>
    <w:rsid w:val="000910A2"/>
    <w:rsid w:val="00091497"/>
    <w:rsid w:val="00092420"/>
    <w:rsid w:val="00092868"/>
    <w:rsid w:val="00092BF1"/>
    <w:rsid w:val="00095B6F"/>
    <w:rsid w:val="00096FFD"/>
    <w:rsid w:val="000A6414"/>
    <w:rsid w:val="000A7BC8"/>
    <w:rsid w:val="000B0CDC"/>
    <w:rsid w:val="000B4FEC"/>
    <w:rsid w:val="000B6310"/>
    <w:rsid w:val="000B66E8"/>
    <w:rsid w:val="000B689F"/>
    <w:rsid w:val="000B7BEA"/>
    <w:rsid w:val="000B7F35"/>
    <w:rsid w:val="000C065F"/>
    <w:rsid w:val="000C1324"/>
    <w:rsid w:val="000C153E"/>
    <w:rsid w:val="000C3AB1"/>
    <w:rsid w:val="000C4321"/>
    <w:rsid w:val="000C6C0F"/>
    <w:rsid w:val="000C7B34"/>
    <w:rsid w:val="000D2AD2"/>
    <w:rsid w:val="000D4B49"/>
    <w:rsid w:val="000D6139"/>
    <w:rsid w:val="000D6A87"/>
    <w:rsid w:val="000E0C34"/>
    <w:rsid w:val="000E11C9"/>
    <w:rsid w:val="000E189D"/>
    <w:rsid w:val="000E40FA"/>
    <w:rsid w:val="000E47E8"/>
    <w:rsid w:val="000E5709"/>
    <w:rsid w:val="000E607A"/>
    <w:rsid w:val="000E6957"/>
    <w:rsid w:val="000F1E25"/>
    <w:rsid w:val="000F31A5"/>
    <w:rsid w:val="000F4670"/>
    <w:rsid w:val="000F57D9"/>
    <w:rsid w:val="000F6EC9"/>
    <w:rsid w:val="0010113D"/>
    <w:rsid w:val="001026D7"/>
    <w:rsid w:val="00103B26"/>
    <w:rsid w:val="00104AA2"/>
    <w:rsid w:val="00104D3D"/>
    <w:rsid w:val="00105BC9"/>
    <w:rsid w:val="00106158"/>
    <w:rsid w:val="0010670D"/>
    <w:rsid w:val="00107285"/>
    <w:rsid w:val="00107393"/>
    <w:rsid w:val="001105E3"/>
    <w:rsid w:val="00110EF9"/>
    <w:rsid w:val="001113B7"/>
    <w:rsid w:val="00113E50"/>
    <w:rsid w:val="0011403B"/>
    <w:rsid w:val="001142DB"/>
    <w:rsid w:val="001147F8"/>
    <w:rsid w:val="00115377"/>
    <w:rsid w:val="00116755"/>
    <w:rsid w:val="00121256"/>
    <w:rsid w:val="001213F4"/>
    <w:rsid w:val="001228F6"/>
    <w:rsid w:val="00122E85"/>
    <w:rsid w:val="0012343D"/>
    <w:rsid w:val="00124C0D"/>
    <w:rsid w:val="00126204"/>
    <w:rsid w:val="00126E16"/>
    <w:rsid w:val="0012709B"/>
    <w:rsid w:val="00131E75"/>
    <w:rsid w:val="00133556"/>
    <w:rsid w:val="00136A9D"/>
    <w:rsid w:val="00136C44"/>
    <w:rsid w:val="00136D06"/>
    <w:rsid w:val="00137928"/>
    <w:rsid w:val="0014045A"/>
    <w:rsid w:val="00141377"/>
    <w:rsid w:val="001444B7"/>
    <w:rsid w:val="001445ED"/>
    <w:rsid w:val="001518F1"/>
    <w:rsid w:val="00151B71"/>
    <w:rsid w:val="00154FB3"/>
    <w:rsid w:val="00155ABA"/>
    <w:rsid w:val="00156208"/>
    <w:rsid w:val="00157610"/>
    <w:rsid w:val="00157BF4"/>
    <w:rsid w:val="00162258"/>
    <w:rsid w:val="00166C5F"/>
    <w:rsid w:val="00167521"/>
    <w:rsid w:val="00170B66"/>
    <w:rsid w:val="00170F08"/>
    <w:rsid w:val="00175FF0"/>
    <w:rsid w:val="00176127"/>
    <w:rsid w:val="00176458"/>
    <w:rsid w:val="0017766D"/>
    <w:rsid w:val="001804D4"/>
    <w:rsid w:val="001844DA"/>
    <w:rsid w:val="00184AE4"/>
    <w:rsid w:val="00185B83"/>
    <w:rsid w:val="00187AB5"/>
    <w:rsid w:val="00191D24"/>
    <w:rsid w:val="00191DE5"/>
    <w:rsid w:val="0019241B"/>
    <w:rsid w:val="00193D4E"/>
    <w:rsid w:val="00194052"/>
    <w:rsid w:val="00194D22"/>
    <w:rsid w:val="0019563F"/>
    <w:rsid w:val="00197ABA"/>
    <w:rsid w:val="001A08E9"/>
    <w:rsid w:val="001A29C6"/>
    <w:rsid w:val="001A42DC"/>
    <w:rsid w:val="001A513F"/>
    <w:rsid w:val="001A5980"/>
    <w:rsid w:val="001A7391"/>
    <w:rsid w:val="001B091C"/>
    <w:rsid w:val="001B0F92"/>
    <w:rsid w:val="001B2A03"/>
    <w:rsid w:val="001B562B"/>
    <w:rsid w:val="001B6F8A"/>
    <w:rsid w:val="001C0F93"/>
    <w:rsid w:val="001C34E9"/>
    <w:rsid w:val="001C4940"/>
    <w:rsid w:val="001C67B4"/>
    <w:rsid w:val="001C6D24"/>
    <w:rsid w:val="001D0A20"/>
    <w:rsid w:val="001D1739"/>
    <w:rsid w:val="001D194E"/>
    <w:rsid w:val="001D358A"/>
    <w:rsid w:val="001D753D"/>
    <w:rsid w:val="001E0CF1"/>
    <w:rsid w:val="001E2879"/>
    <w:rsid w:val="001E3359"/>
    <w:rsid w:val="001E6CD9"/>
    <w:rsid w:val="001F0019"/>
    <w:rsid w:val="001F3EF9"/>
    <w:rsid w:val="001F5828"/>
    <w:rsid w:val="001F5D22"/>
    <w:rsid w:val="00202C99"/>
    <w:rsid w:val="00203464"/>
    <w:rsid w:val="002101C6"/>
    <w:rsid w:val="002118A3"/>
    <w:rsid w:val="002119FE"/>
    <w:rsid w:val="002120C2"/>
    <w:rsid w:val="002149D3"/>
    <w:rsid w:val="002154E7"/>
    <w:rsid w:val="0021653E"/>
    <w:rsid w:val="00217A18"/>
    <w:rsid w:val="002228D2"/>
    <w:rsid w:val="00223011"/>
    <w:rsid w:val="002258E9"/>
    <w:rsid w:val="00226106"/>
    <w:rsid w:val="00227D17"/>
    <w:rsid w:val="00231CEA"/>
    <w:rsid w:val="00233753"/>
    <w:rsid w:val="00234046"/>
    <w:rsid w:val="00234856"/>
    <w:rsid w:val="00241C68"/>
    <w:rsid w:val="002436AD"/>
    <w:rsid w:val="002447B7"/>
    <w:rsid w:val="0024506E"/>
    <w:rsid w:val="002507EC"/>
    <w:rsid w:val="0025170E"/>
    <w:rsid w:val="00251A40"/>
    <w:rsid w:val="00253A13"/>
    <w:rsid w:val="00253F5C"/>
    <w:rsid w:val="00256E51"/>
    <w:rsid w:val="00257312"/>
    <w:rsid w:val="00257DD8"/>
    <w:rsid w:val="0026307D"/>
    <w:rsid w:val="00263C2C"/>
    <w:rsid w:val="00263C4B"/>
    <w:rsid w:val="00264EFC"/>
    <w:rsid w:val="00265370"/>
    <w:rsid w:val="002666A4"/>
    <w:rsid w:val="00271814"/>
    <w:rsid w:val="00271EE3"/>
    <w:rsid w:val="002737BD"/>
    <w:rsid w:val="00275004"/>
    <w:rsid w:val="00275B26"/>
    <w:rsid w:val="00276954"/>
    <w:rsid w:val="00280068"/>
    <w:rsid w:val="00283B1A"/>
    <w:rsid w:val="00284B0F"/>
    <w:rsid w:val="002851F2"/>
    <w:rsid w:val="002863B4"/>
    <w:rsid w:val="00291F84"/>
    <w:rsid w:val="00293EA1"/>
    <w:rsid w:val="0029421B"/>
    <w:rsid w:val="002A1362"/>
    <w:rsid w:val="002A1D57"/>
    <w:rsid w:val="002A26B5"/>
    <w:rsid w:val="002A4CF7"/>
    <w:rsid w:val="002A6287"/>
    <w:rsid w:val="002A770F"/>
    <w:rsid w:val="002A7CFB"/>
    <w:rsid w:val="002B0F2C"/>
    <w:rsid w:val="002B44D8"/>
    <w:rsid w:val="002B5672"/>
    <w:rsid w:val="002C218A"/>
    <w:rsid w:val="002C331C"/>
    <w:rsid w:val="002C4416"/>
    <w:rsid w:val="002C4541"/>
    <w:rsid w:val="002C5180"/>
    <w:rsid w:val="002C549A"/>
    <w:rsid w:val="002C6197"/>
    <w:rsid w:val="002C7F06"/>
    <w:rsid w:val="002D052F"/>
    <w:rsid w:val="002D1490"/>
    <w:rsid w:val="002D23EB"/>
    <w:rsid w:val="002D2D9C"/>
    <w:rsid w:val="002D2E3F"/>
    <w:rsid w:val="002D31C3"/>
    <w:rsid w:val="002D44FB"/>
    <w:rsid w:val="002D4AC1"/>
    <w:rsid w:val="002D4DEF"/>
    <w:rsid w:val="002D6BFD"/>
    <w:rsid w:val="002E0666"/>
    <w:rsid w:val="002E11B0"/>
    <w:rsid w:val="002E1369"/>
    <w:rsid w:val="002E22E4"/>
    <w:rsid w:val="002E2EA3"/>
    <w:rsid w:val="002E3C48"/>
    <w:rsid w:val="002E4BC2"/>
    <w:rsid w:val="002E587B"/>
    <w:rsid w:val="002F3BCF"/>
    <w:rsid w:val="002F40E9"/>
    <w:rsid w:val="002F5225"/>
    <w:rsid w:val="002F5D1C"/>
    <w:rsid w:val="002F690B"/>
    <w:rsid w:val="002F70B8"/>
    <w:rsid w:val="002F7766"/>
    <w:rsid w:val="002F7C98"/>
    <w:rsid w:val="00301964"/>
    <w:rsid w:val="00302FBA"/>
    <w:rsid w:val="00306922"/>
    <w:rsid w:val="00307FDE"/>
    <w:rsid w:val="00310700"/>
    <w:rsid w:val="00312B8B"/>
    <w:rsid w:val="0031367D"/>
    <w:rsid w:val="003137E9"/>
    <w:rsid w:val="00316119"/>
    <w:rsid w:val="00320670"/>
    <w:rsid w:val="00320E3D"/>
    <w:rsid w:val="00321193"/>
    <w:rsid w:val="003212FB"/>
    <w:rsid w:val="00321BAA"/>
    <w:rsid w:val="00322EFC"/>
    <w:rsid w:val="0032622F"/>
    <w:rsid w:val="00334394"/>
    <w:rsid w:val="00334404"/>
    <w:rsid w:val="00340F42"/>
    <w:rsid w:val="00342283"/>
    <w:rsid w:val="0035109C"/>
    <w:rsid w:val="00351AFE"/>
    <w:rsid w:val="003520A7"/>
    <w:rsid w:val="003537DD"/>
    <w:rsid w:val="00353832"/>
    <w:rsid w:val="003543FF"/>
    <w:rsid w:val="0035710F"/>
    <w:rsid w:val="00357544"/>
    <w:rsid w:val="00360278"/>
    <w:rsid w:val="003606A7"/>
    <w:rsid w:val="0036074F"/>
    <w:rsid w:val="00361715"/>
    <w:rsid w:val="00365236"/>
    <w:rsid w:val="003658B6"/>
    <w:rsid w:val="00366B0B"/>
    <w:rsid w:val="003679DA"/>
    <w:rsid w:val="0037177C"/>
    <w:rsid w:val="00371B2C"/>
    <w:rsid w:val="00371C34"/>
    <w:rsid w:val="00374ADD"/>
    <w:rsid w:val="00374FBB"/>
    <w:rsid w:val="00375A83"/>
    <w:rsid w:val="003777EA"/>
    <w:rsid w:val="00380540"/>
    <w:rsid w:val="003808FA"/>
    <w:rsid w:val="00382ECE"/>
    <w:rsid w:val="003842AC"/>
    <w:rsid w:val="0038466B"/>
    <w:rsid w:val="003846FA"/>
    <w:rsid w:val="00385B29"/>
    <w:rsid w:val="00387132"/>
    <w:rsid w:val="003938C1"/>
    <w:rsid w:val="00397CC2"/>
    <w:rsid w:val="003A0C2E"/>
    <w:rsid w:val="003A0E96"/>
    <w:rsid w:val="003A0FFB"/>
    <w:rsid w:val="003A1499"/>
    <w:rsid w:val="003A1AA4"/>
    <w:rsid w:val="003A3A32"/>
    <w:rsid w:val="003A3FB3"/>
    <w:rsid w:val="003A4F85"/>
    <w:rsid w:val="003A597A"/>
    <w:rsid w:val="003A5E6F"/>
    <w:rsid w:val="003A688C"/>
    <w:rsid w:val="003A6D29"/>
    <w:rsid w:val="003A6E18"/>
    <w:rsid w:val="003A7B8A"/>
    <w:rsid w:val="003B1DBB"/>
    <w:rsid w:val="003B379C"/>
    <w:rsid w:val="003B3E42"/>
    <w:rsid w:val="003C287B"/>
    <w:rsid w:val="003C3C3F"/>
    <w:rsid w:val="003C4919"/>
    <w:rsid w:val="003C7C77"/>
    <w:rsid w:val="003C7CBF"/>
    <w:rsid w:val="003D18DB"/>
    <w:rsid w:val="003D430D"/>
    <w:rsid w:val="003D4356"/>
    <w:rsid w:val="003D6058"/>
    <w:rsid w:val="003D7819"/>
    <w:rsid w:val="003E25BD"/>
    <w:rsid w:val="003E2B35"/>
    <w:rsid w:val="003E421E"/>
    <w:rsid w:val="003E6766"/>
    <w:rsid w:val="003E6B88"/>
    <w:rsid w:val="003E799A"/>
    <w:rsid w:val="003F0750"/>
    <w:rsid w:val="003F27D6"/>
    <w:rsid w:val="003F563C"/>
    <w:rsid w:val="003F5EB2"/>
    <w:rsid w:val="003F770B"/>
    <w:rsid w:val="00400B3E"/>
    <w:rsid w:val="00401646"/>
    <w:rsid w:val="00402631"/>
    <w:rsid w:val="00402DA5"/>
    <w:rsid w:val="00404546"/>
    <w:rsid w:val="0041001A"/>
    <w:rsid w:val="00410CA3"/>
    <w:rsid w:val="0041114D"/>
    <w:rsid w:val="00414327"/>
    <w:rsid w:val="00416915"/>
    <w:rsid w:val="004200F0"/>
    <w:rsid w:val="00421588"/>
    <w:rsid w:val="00421B3C"/>
    <w:rsid w:val="0042201D"/>
    <w:rsid w:val="00423C02"/>
    <w:rsid w:val="00424168"/>
    <w:rsid w:val="00426DB8"/>
    <w:rsid w:val="00430809"/>
    <w:rsid w:val="0043144B"/>
    <w:rsid w:val="004357F5"/>
    <w:rsid w:val="00435954"/>
    <w:rsid w:val="0043630E"/>
    <w:rsid w:val="004369F2"/>
    <w:rsid w:val="004430D3"/>
    <w:rsid w:val="00444687"/>
    <w:rsid w:val="00445769"/>
    <w:rsid w:val="00445D20"/>
    <w:rsid w:val="00447488"/>
    <w:rsid w:val="004530AF"/>
    <w:rsid w:val="00455463"/>
    <w:rsid w:val="00455A39"/>
    <w:rsid w:val="00455F9F"/>
    <w:rsid w:val="00456DED"/>
    <w:rsid w:val="004601E4"/>
    <w:rsid w:val="00460679"/>
    <w:rsid w:val="00460D24"/>
    <w:rsid w:val="00460E15"/>
    <w:rsid w:val="0046154B"/>
    <w:rsid w:val="004621FD"/>
    <w:rsid w:val="00462878"/>
    <w:rsid w:val="00465FB1"/>
    <w:rsid w:val="004716B8"/>
    <w:rsid w:val="004730A1"/>
    <w:rsid w:val="00473B0D"/>
    <w:rsid w:val="0047641E"/>
    <w:rsid w:val="004766FD"/>
    <w:rsid w:val="004768EC"/>
    <w:rsid w:val="00476FE7"/>
    <w:rsid w:val="0047744C"/>
    <w:rsid w:val="004812F6"/>
    <w:rsid w:val="00483D3E"/>
    <w:rsid w:val="00486870"/>
    <w:rsid w:val="00490E54"/>
    <w:rsid w:val="004910AB"/>
    <w:rsid w:val="00492569"/>
    <w:rsid w:val="004925F1"/>
    <w:rsid w:val="004958F9"/>
    <w:rsid w:val="00497190"/>
    <w:rsid w:val="00497438"/>
    <w:rsid w:val="004A0658"/>
    <w:rsid w:val="004A1218"/>
    <w:rsid w:val="004A1DD2"/>
    <w:rsid w:val="004A2502"/>
    <w:rsid w:val="004A360F"/>
    <w:rsid w:val="004A388B"/>
    <w:rsid w:val="004A3A40"/>
    <w:rsid w:val="004B4D3E"/>
    <w:rsid w:val="004B73B5"/>
    <w:rsid w:val="004C0053"/>
    <w:rsid w:val="004C0189"/>
    <w:rsid w:val="004C0ECA"/>
    <w:rsid w:val="004C1C50"/>
    <w:rsid w:val="004C1E37"/>
    <w:rsid w:val="004C2E81"/>
    <w:rsid w:val="004C3257"/>
    <w:rsid w:val="004C3305"/>
    <w:rsid w:val="004C335B"/>
    <w:rsid w:val="004D05A1"/>
    <w:rsid w:val="004D0BA2"/>
    <w:rsid w:val="004D1647"/>
    <w:rsid w:val="004D1A53"/>
    <w:rsid w:val="004D4397"/>
    <w:rsid w:val="004D4E07"/>
    <w:rsid w:val="004E2AF7"/>
    <w:rsid w:val="004E6565"/>
    <w:rsid w:val="004F093D"/>
    <w:rsid w:val="004F1569"/>
    <w:rsid w:val="004F4193"/>
    <w:rsid w:val="004F47EC"/>
    <w:rsid w:val="004F5F62"/>
    <w:rsid w:val="005008FF"/>
    <w:rsid w:val="00500CC2"/>
    <w:rsid w:val="00501153"/>
    <w:rsid w:val="005025F0"/>
    <w:rsid w:val="0050794A"/>
    <w:rsid w:val="00507D78"/>
    <w:rsid w:val="00507D7F"/>
    <w:rsid w:val="005135D7"/>
    <w:rsid w:val="00516578"/>
    <w:rsid w:val="00521D25"/>
    <w:rsid w:val="00522030"/>
    <w:rsid w:val="00522536"/>
    <w:rsid w:val="00523F92"/>
    <w:rsid w:val="005242E8"/>
    <w:rsid w:val="00524F96"/>
    <w:rsid w:val="00527DAF"/>
    <w:rsid w:val="00531740"/>
    <w:rsid w:val="00531A3B"/>
    <w:rsid w:val="00531AC0"/>
    <w:rsid w:val="00532019"/>
    <w:rsid w:val="0053259A"/>
    <w:rsid w:val="005373F7"/>
    <w:rsid w:val="005420DA"/>
    <w:rsid w:val="00545C60"/>
    <w:rsid w:val="00545CC7"/>
    <w:rsid w:val="00547BF1"/>
    <w:rsid w:val="005505A1"/>
    <w:rsid w:val="0055067C"/>
    <w:rsid w:val="00550EA5"/>
    <w:rsid w:val="0056076E"/>
    <w:rsid w:val="005630E3"/>
    <w:rsid w:val="00563672"/>
    <w:rsid w:val="0056550B"/>
    <w:rsid w:val="005669A5"/>
    <w:rsid w:val="00570651"/>
    <w:rsid w:val="00571C24"/>
    <w:rsid w:val="005723E6"/>
    <w:rsid w:val="0057405A"/>
    <w:rsid w:val="00574467"/>
    <w:rsid w:val="00575B0E"/>
    <w:rsid w:val="00576B24"/>
    <w:rsid w:val="00576BC6"/>
    <w:rsid w:val="005805F8"/>
    <w:rsid w:val="00581791"/>
    <w:rsid w:val="00583153"/>
    <w:rsid w:val="0058328B"/>
    <w:rsid w:val="005855F6"/>
    <w:rsid w:val="0058652E"/>
    <w:rsid w:val="005918E2"/>
    <w:rsid w:val="005976A1"/>
    <w:rsid w:val="00597D1C"/>
    <w:rsid w:val="005A12D0"/>
    <w:rsid w:val="005A259C"/>
    <w:rsid w:val="005A287B"/>
    <w:rsid w:val="005A39BE"/>
    <w:rsid w:val="005A5FBE"/>
    <w:rsid w:val="005B1A61"/>
    <w:rsid w:val="005B1C74"/>
    <w:rsid w:val="005B4576"/>
    <w:rsid w:val="005B4657"/>
    <w:rsid w:val="005B47AB"/>
    <w:rsid w:val="005B4AEC"/>
    <w:rsid w:val="005C0108"/>
    <w:rsid w:val="005C0BF2"/>
    <w:rsid w:val="005C386A"/>
    <w:rsid w:val="005C7C49"/>
    <w:rsid w:val="005D49A5"/>
    <w:rsid w:val="005D4B9F"/>
    <w:rsid w:val="005D695E"/>
    <w:rsid w:val="005D6999"/>
    <w:rsid w:val="005E0ED7"/>
    <w:rsid w:val="005E2169"/>
    <w:rsid w:val="005E276E"/>
    <w:rsid w:val="005E319F"/>
    <w:rsid w:val="005E6BF4"/>
    <w:rsid w:val="005F477C"/>
    <w:rsid w:val="005F5533"/>
    <w:rsid w:val="00601923"/>
    <w:rsid w:val="00604F73"/>
    <w:rsid w:val="00606C29"/>
    <w:rsid w:val="006074D1"/>
    <w:rsid w:val="0061061C"/>
    <w:rsid w:val="0061072F"/>
    <w:rsid w:val="006153A3"/>
    <w:rsid w:val="00616679"/>
    <w:rsid w:val="00616888"/>
    <w:rsid w:val="006215AE"/>
    <w:rsid w:val="00626E35"/>
    <w:rsid w:val="00627548"/>
    <w:rsid w:val="00627939"/>
    <w:rsid w:val="0063463F"/>
    <w:rsid w:val="006352C3"/>
    <w:rsid w:val="00635EA1"/>
    <w:rsid w:val="00636923"/>
    <w:rsid w:val="00640041"/>
    <w:rsid w:val="006400D8"/>
    <w:rsid w:val="006433F6"/>
    <w:rsid w:val="0064342D"/>
    <w:rsid w:val="00645B1E"/>
    <w:rsid w:val="00645B24"/>
    <w:rsid w:val="006461AB"/>
    <w:rsid w:val="006468D8"/>
    <w:rsid w:val="00651786"/>
    <w:rsid w:val="00655BFB"/>
    <w:rsid w:val="0065608F"/>
    <w:rsid w:val="0066205F"/>
    <w:rsid w:val="006640C5"/>
    <w:rsid w:val="0067067F"/>
    <w:rsid w:val="006719EA"/>
    <w:rsid w:val="00673936"/>
    <w:rsid w:val="0068175C"/>
    <w:rsid w:val="0068180B"/>
    <w:rsid w:val="00682049"/>
    <w:rsid w:val="006822E2"/>
    <w:rsid w:val="00682DC4"/>
    <w:rsid w:val="00683379"/>
    <w:rsid w:val="00684054"/>
    <w:rsid w:val="006847E7"/>
    <w:rsid w:val="006851C4"/>
    <w:rsid w:val="00685D60"/>
    <w:rsid w:val="006861D1"/>
    <w:rsid w:val="006863ED"/>
    <w:rsid w:val="00686B7D"/>
    <w:rsid w:val="00690D6D"/>
    <w:rsid w:val="006919EE"/>
    <w:rsid w:val="0069796A"/>
    <w:rsid w:val="006A3672"/>
    <w:rsid w:val="006A3784"/>
    <w:rsid w:val="006A4443"/>
    <w:rsid w:val="006A44AC"/>
    <w:rsid w:val="006A4847"/>
    <w:rsid w:val="006A4A80"/>
    <w:rsid w:val="006B0AB3"/>
    <w:rsid w:val="006B1CB1"/>
    <w:rsid w:val="006B37B4"/>
    <w:rsid w:val="006B7517"/>
    <w:rsid w:val="006B770B"/>
    <w:rsid w:val="006C043B"/>
    <w:rsid w:val="006C309E"/>
    <w:rsid w:val="006C35C8"/>
    <w:rsid w:val="006C3CC3"/>
    <w:rsid w:val="006C4BCA"/>
    <w:rsid w:val="006C658B"/>
    <w:rsid w:val="006C6674"/>
    <w:rsid w:val="006C6E42"/>
    <w:rsid w:val="006C6E5F"/>
    <w:rsid w:val="006D1701"/>
    <w:rsid w:val="006D333F"/>
    <w:rsid w:val="006D35D4"/>
    <w:rsid w:val="006D5B67"/>
    <w:rsid w:val="006D7DB8"/>
    <w:rsid w:val="006E1D6A"/>
    <w:rsid w:val="006E438A"/>
    <w:rsid w:val="006E480B"/>
    <w:rsid w:val="006F1C7D"/>
    <w:rsid w:val="006F2D5F"/>
    <w:rsid w:val="006F2ED7"/>
    <w:rsid w:val="006F3A39"/>
    <w:rsid w:val="006F66C9"/>
    <w:rsid w:val="006F6B91"/>
    <w:rsid w:val="006F6EDD"/>
    <w:rsid w:val="006F742B"/>
    <w:rsid w:val="00700170"/>
    <w:rsid w:val="0070023C"/>
    <w:rsid w:val="0070126D"/>
    <w:rsid w:val="00703912"/>
    <w:rsid w:val="0070460B"/>
    <w:rsid w:val="0070576A"/>
    <w:rsid w:val="00705961"/>
    <w:rsid w:val="00706498"/>
    <w:rsid w:val="007065C3"/>
    <w:rsid w:val="007067A8"/>
    <w:rsid w:val="007070FB"/>
    <w:rsid w:val="00707248"/>
    <w:rsid w:val="00711277"/>
    <w:rsid w:val="00711ECF"/>
    <w:rsid w:val="007126FA"/>
    <w:rsid w:val="00712E3B"/>
    <w:rsid w:val="00713506"/>
    <w:rsid w:val="00714BB2"/>
    <w:rsid w:val="00715631"/>
    <w:rsid w:val="00720ECB"/>
    <w:rsid w:val="007266AF"/>
    <w:rsid w:val="0072732B"/>
    <w:rsid w:val="007305A3"/>
    <w:rsid w:val="0073318D"/>
    <w:rsid w:val="00740D8B"/>
    <w:rsid w:val="0074374D"/>
    <w:rsid w:val="00744CAC"/>
    <w:rsid w:val="00745F5E"/>
    <w:rsid w:val="00752027"/>
    <w:rsid w:val="00752EC9"/>
    <w:rsid w:val="00752F0B"/>
    <w:rsid w:val="00754AC4"/>
    <w:rsid w:val="007558B5"/>
    <w:rsid w:val="00757731"/>
    <w:rsid w:val="007600A3"/>
    <w:rsid w:val="00760BB0"/>
    <w:rsid w:val="007623E4"/>
    <w:rsid w:val="00764651"/>
    <w:rsid w:val="007679DC"/>
    <w:rsid w:val="00773EF0"/>
    <w:rsid w:val="007746BC"/>
    <w:rsid w:val="00775BF4"/>
    <w:rsid w:val="00777BCE"/>
    <w:rsid w:val="0078061E"/>
    <w:rsid w:val="00780812"/>
    <w:rsid w:val="00780C7F"/>
    <w:rsid w:val="00782903"/>
    <w:rsid w:val="007857DB"/>
    <w:rsid w:val="0078611F"/>
    <w:rsid w:val="0078682F"/>
    <w:rsid w:val="007878C2"/>
    <w:rsid w:val="007936E2"/>
    <w:rsid w:val="00793FBC"/>
    <w:rsid w:val="00794393"/>
    <w:rsid w:val="00796C94"/>
    <w:rsid w:val="007972AB"/>
    <w:rsid w:val="007A32DF"/>
    <w:rsid w:val="007A5CA4"/>
    <w:rsid w:val="007A75EA"/>
    <w:rsid w:val="007B0378"/>
    <w:rsid w:val="007B0F06"/>
    <w:rsid w:val="007B18EF"/>
    <w:rsid w:val="007B28D2"/>
    <w:rsid w:val="007B3DC9"/>
    <w:rsid w:val="007B49AE"/>
    <w:rsid w:val="007B6122"/>
    <w:rsid w:val="007C0C6D"/>
    <w:rsid w:val="007C225F"/>
    <w:rsid w:val="007C3D99"/>
    <w:rsid w:val="007C4199"/>
    <w:rsid w:val="007C5864"/>
    <w:rsid w:val="007C6C88"/>
    <w:rsid w:val="007C737C"/>
    <w:rsid w:val="007D0988"/>
    <w:rsid w:val="007D12D9"/>
    <w:rsid w:val="007D17F5"/>
    <w:rsid w:val="007D1FFA"/>
    <w:rsid w:val="007D3092"/>
    <w:rsid w:val="007D5D5E"/>
    <w:rsid w:val="007E02CA"/>
    <w:rsid w:val="007E1739"/>
    <w:rsid w:val="007E41EE"/>
    <w:rsid w:val="007E4640"/>
    <w:rsid w:val="007E5057"/>
    <w:rsid w:val="007E57DB"/>
    <w:rsid w:val="007E6080"/>
    <w:rsid w:val="007E633C"/>
    <w:rsid w:val="007E7F1C"/>
    <w:rsid w:val="007F1D21"/>
    <w:rsid w:val="007F4EEB"/>
    <w:rsid w:val="007F53EC"/>
    <w:rsid w:val="008020D0"/>
    <w:rsid w:val="00802866"/>
    <w:rsid w:val="008034FD"/>
    <w:rsid w:val="008038DE"/>
    <w:rsid w:val="00804395"/>
    <w:rsid w:val="00805EE6"/>
    <w:rsid w:val="0080620E"/>
    <w:rsid w:val="0080669E"/>
    <w:rsid w:val="00807E40"/>
    <w:rsid w:val="00810D25"/>
    <w:rsid w:val="0081329F"/>
    <w:rsid w:val="00813D72"/>
    <w:rsid w:val="008142BE"/>
    <w:rsid w:val="00815D7D"/>
    <w:rsid w:val="00816BCC"/>
    <w:rsid w:val="00817E97"/>
    <w:rsid w:val="0082160F"/>
    <w:rsid w:val="0082199E"/>
    <w:rsid w:val="00823E66"/>
    <w:rsid w:val="008258FF"/>
    <w:rsid w:val="008266F2"/>
    <w:rsid w:val="00830210"/>
    <w:rsid w:val="00831236"/>
    <w:rsid w:val="00833964"/>
    <w:rsid w:val="00835153"/>
    <w:rsid w:val="00835770"/>
    <w:rsid w:val="00841DE5"/>
    <w:rsid w:val="00843E42"/>
    <w:rsid w:val="008507BC"/>
    <w:rsid w:val="008508D9"/>
    <w:rsid w:val="008530BD"/>
    <w:rsid w:val="00857B29"/>
    <w:rsid w:val="00857CD3"/>
    <w:rsid w:val="0086023C"/>
    <w:rsid w:val="00860FFE"/>
    <w:rsid w:val="00861B05"/>
    <w:rsid w:val="0086293B"/>
    <w:rsid w:val="00866B33"/>
    <w:rsid w:val="00867174"/>
    <w:rsid w:val="008675B1"/>
    <w:rsid w:val="00871A5D"/>
    <w:rsid w:val="00874754"/>
    <w:rsid w:val="00874B5F"/>
    <w:rsid w:val="00876354"/>
    <w:rsid w:val="00877B45"/>
    <w:rsid w:val="00877FEB"/>
    <w:rsid w:val="00881E34"/>
    <w:rsid w:val="00883496"/>
    <w:rsid w:val="0088421A"/>
    <w:rsid w:val="008854C3"/>
    <w:rsid w:val="00886A92"/>
    <w:rsid w:val="00891906"/>
    <w:rsid w:val="00893B2A"/>
    <w:rsid w:val="0089467F"/>
    <w:rsid w:val="008947AB"/>
    <w:rsid w:val="0089554E"/>
    <w:rsid w:val="00895EFB"/>
    <w:rsid w:val="00897A25"/>
    <w:rsid w:val="00897A28"/>
    <w:rsid w:val="008A0309"/>
    <w:rsid w:val="008A2498"/>
    <w:rsid w:val="008A2810"/>
    <w:rsid w:val="008A285A"/>
    <w:rsid w:val="008A3FB5"/>
    <w:rsid w:val="008A5758"/>
    <w:rsid w:val="008A5875"/>
    <w:rsid w:val="008A5B6E"/>
    <w:rsid w:val="008A6981"/>
    <w:rsid w:val="008A70AE"/>
    <w:rsid w:val="008B00AB"/>
    <w:rsid w:val="008B0307"/>
    <w:rsid w:val="008B260F"/>
    <w:rsid w:val="008B3F24"/>
    <w:rsid w:val="008B451D"/>
    <w:rsid w:val="008B4AF9"/>
    <w:rsid w:val="008B62B7"/>
    <w:rsid w:val="008B7739"/>
    <w:rsid w:val="008C0091"/>
    <w:rsid w:val="008C1267"/>
    <w:rsid w:val="008C5757"/>
    <w:rsid w:val="008C64AA"/>
    <w:rsid w:val="008C783F"/>
    <w:rsid w:val="008C7CCE"/>
    <w:rsid w:val="008D04A6"/>
    <w:rsid w:val="008D2025"/>
    <w:rsid w:val="008D211C"/>
    <w:rsid w:val="008D2C1F"/>
    <w:rsid w:val="008D3FCC"/>
    <w:rsid w:val="008D4AFB"/>
    <w:rsid w:val="008D56D8"/>
    <w:rsid w:val="008E0EDA"/>
    <w:rsid w:val="008E0FB6"/>
    <w:rsid w:val="008E30C8"/>
    <w:rsid w:val="008E3C8D"/>
    <w:rsid w:val="008F0312"/>
    <w:rsid w:val="008F052D"/>
    <w:rsid w:val="008F24A5"/>
    <w:rsid w:val="008F2D03"/>
    <w:rsid w:val="008F3333"/>
    <w:rsid w:val="008F3794"/>
    <w:rsid w:val="008F495F"/>
    <w:rsid w:val="008F5AE1"/>
    <w:rsid w:val="008F61FF"/>
    <w:rsid w:val="008F643F"/>
    <w:rsid w:val="008F6C7F"/>
    <w:rsid w:val="008F7B9E"/>
    <w:rsid w:val="00901106"/>
    <w:rsid w:val="00901F73"/>
    <w:rsid w:val="0090300F"/>
    <w:rsid w:val="009043EC"/>
    <w:rsid w:val="0090473B"/>
    <w:rsid w:val="009113C0"/>
    <w:rsid w:val="00915F58"/>
    <w:rsid w:val="0091657C"/>
    <w:rsid w:val="00916F35"/>
    <w:rsid w:val="00917AAC"/>
    <w:rsid w:val="00923332"/>
    <w:rsid w:val="0092600C"/>
    <w:rsid w:val="0092637C"/>
    <w:rsid w:val="00934258"/>
    <w:rsid w:val="00935AC1"/>
    <w:rsid w:val="009360DF"/>
    <w:rsid w:val="00941BA8"/>
    <w:rsid w:val="0094293F"/>
    <w:rsid w:val="00943C2D"/>
    <w:rsid w:val="00944772"/>
    <w:rsid w:val="0094625B"/>
    <w:rsid w:val="009479CC"/>
    <w:rsid w:val="00947BED"/>
    <w:rsid w:val="009516BA"/>
    <w:rsid w:val="00952C5B"/>
    <w:rsid w:val="0095534D"/>
    <w:rsid w:val="00957DBC"/>
    <w:rsid w:val="00960490"/>
    <w:rsid w:val="00961351"/>
    <w:rsid w:val="009634F3"/>
    <w:rsid w:val="00964144"/>
    <w:rsid w:val="009641B5"/>
    <w:rsid w:val="0096669D"/>
    <w:rsid w:val="00966E31"/>
    <w:rsid w:val="009709E3"/>
    <w:rsid w:val="00970A95"/>
    <w:rsid w:val="00971424"/>
    <w:rsid w:val="00973677"/>
    <w:rsid w:val="00974C95"/>
    <w:rsid w:val="00974EAD"/>
    <w:rsid w:val="0097591B"/>
    <w:rsid w:val="00976142"/>
    <w:rsid w:val="00983BF2"/>
    <w:rsid w:val="00985E88"/>
    <w:rsid w:val="00987E2A"/>
    <w:rsid w:val="00987F37"/>
    <w:rsid w:val="009915FA"/>
    <w:rsid w:val="009940D2"/>
    <w:rsid w:val="009945D0"/>
    <w:rsid w:val="00995861"/>
    <w:rsid w:val="00995D5B"/>
    <w:rsid w:val="00996C8F"/>
    <w:rsid w:val="009A0443"/>
    <w:rsid w:val="009A16D6"/>
    <w:rsid w:val="009A38FD"/>
    <w:rsid w:val="009A4ED4"/>
    <w:rsid w:val="009A63F5"/>
    <w:rsid w:val="009A7825"/>
    <w:rsid w:val="009B1F57"/>
    <w:rsid w:val="009B3F93"/>
    <w:rsid w:val="009B4EDD"/>
    <w:rsid w:val="009B75E9"/>
    <w:rsid w:val="009C25B1"/>
    <w:rsid w:val="009C263F"/>
    <w:rsid w:val="009C4529"/>
    <w:rsid w:val="009C53DF"/>
    <w:rsid w:val="009C733D"/>
    <w:rsid w:val="009D190D"/>
    <w:rsid w:val="009D1E91"/>
    <w:rsid w:val="009D31B9"/>
    <w:rsid w:val="009E3947"/>
    <w:rsid w:val="009E39C8"/>
    <w:rsid w:val="009F18B9"/>
    <w:rsid w:val="009F1DEB"/>
    <w:rsid w:val="009F5B41"/>
    <w:rsid w:val="009F5B84"/>
    <w:rsid w:val="009F7FAB"/>
    <w:rsid w:val="00A00448"/>
    <w:rsid w:val="00A03726"/>
    <w:rsid w:val="00A05031"/>
    <w:rsid w:val="00A07BDB"/>
    <w:rsid w:val="00A10EE1"/>
    <w:rsid w:val="00A10F76"/>
    <w:rsid w:val="00A12943"/>
    <w:rsid w:val="00A12C3D"/>
    <w:rsid w:val="00A13C85"/>
    <w:rsid w:val="00A15DCC"/>
    <w:rsid w:val="00A1603A"/>
    <w:rsid w:val="00A176E1"/>
    <w:rsid w:val="00A26619"/>
    <w:rsid w:val="00A272AE"/>
    <w:rsid w:val="00A3004D"/>
    <w:rsid w:val="00A300FA"/>
    <w:rsid w:val="00A3063D"/>
    <w:rsid w:val="00A32283"/>
    <w:rsid w:val="00A36E09"/>
    <w:rsid w:val="00A375F1"/>
    <w:rsid w:val="00A40FEC"/>
    <w:rsid w:val="00A41656"/>
    <w:rsid w:val="00A41DA6"/>
    <w:rsid w:val="00A4211C"/>
    <w:rsid w:val="00A44CA6"/>
    <w:rsid w:val="00A46FBD"/>
    <w:rsid w:val="00A50B59"/>
    <w:rsid w:val="00A533A5"/>
    <w:rsid w:val="00A5367F"/>
    <w:rsid w:val="00A53D83"/>
    <w:rsid w:val="00A54C63"/>
    <w:rsid w:val="00A55C76"/>
    <w:rsid w:val="00A606C7"/>
    <w:rsid w:val="00A61B52"/>
    <w:rsid w:val="00A62D36"/>
    <w:rsid w:val="00A63016"/>
    <w:rsid w:val="00A640A8"/>
    <w:rsid w:val="00A653B7"/>
    <w:rsid w:val="00A659D3"/>
    <w:rsid w:val="00A66F22"/>
    <w:rsid w:val="00A70370"/>
    <w:rsid w:val="00A7265F"/>
    <w:rsid w:val="00A72973"/>
    <w:rsid w:val="00A734CF"/>
    <w:rsid w:val="00A7498F"/>
    <w:rsid w:val="00A7656E"/>
    <w:rsid w:val="00A76DB9"/>
    <w:rsid w:val="00A774F9"/>
    <w:rsid w:val="00A80827"/>
    <w:rsid w:val="00A80DF9"/>
    <w:rsid w:val="00A8207E"/>
    <w:rsid w:val="00A82BE1"/>
    <w:rsid w:val="00A8483D"/>
    <w:rsid w:val="00A85875"/>
    <w:rsid w:val="00A87730"/>
    <w:rsid w:val="00A91616"/>
    <w:rsid w:val="00A93AD2"/>
    <w:rsid w:val="00A93DB9"/>
    <w:rsid w:val="00A956EA"/>
    <w:rsid w:val="00AA04C8"/>
    <w:rsid w:val="00AA6755"/>
    <w:rsid w:val="00AB0FF9"/>
    <w:rsid w:val="00AB2E8D"/>
    <w:rsid w:val="00AB31BE"/>
    <w:rsid w:val="00AB4FEB"/>
    <w:rsid w:val="00AB58D1"/>
    <w:rsid w:val="00AB5C06"/>
    <w:rsid w:val="00AB627F"/>
    <w:rsid w:val="00AB7930"/>
    <w:rsid w:val="00AC0715"/>
    <w:rsid w:val="00AC0B5A"/>
    <w:rsid w:val="00AC2BA2"/>
    <w:rsid w:val="00AC305F"/>
    <w:rsid w:val="00AC35B7"/>
    <w:rsid w:val="00AC4C88"/>
    <w:rsid w:val="00AC7F1B"/>
    <w:rsid w:val="00AD289E"/>
    <w:rsid w:val="00AD3CEC"/>
    <w:rsid w:val="00AD641F"/>
    <w:rsid w:val="00AD6CAA"/>
    <w:rsid w:val="00AE3C8A"/>
    <w:rsid w:val="00AE3CD9"/>
    <w:rsid w:val="00AE40D4"/>
    <w:rsid w:val="00AE48F1"/>
    <w:rsid w:val="00AE6236"/>
    <w:rsid w:val="00AF30AF"/>
    <w:rsid w:val="00AF365A"/>
    <w:rsid w:val="00AF46EC"/>
    <w:rsid w:val="00AF50A3"/>
    <w:rsid w:val="00AF6737"/>
    <w:rsid w:val="00B00CD4"/>
    <w:rsid w:val="00B01FB7"/>
    <w:rsid w:val="00B052B9"/>
    <w:rsid w:val="00B05562"/>
    <w:rsid w:val="00B058F1"/>
    <w:rsid w:val="00B05FC8"/>
    <w:rsid w:val="00B06BB6"/>
    <w:rsid w:val="00B06D42"/>
    <w:rsid w:val="00B1090E"/>
    <w:rsid w:val="00B10C1E"/>
    <w:rsid w:val="00B10CA5"/>
    <w:rsid w:val="00B132F0"/>
    <w:rsid w:val="00B13858"/>
    <w:rsid w:val="00B13F5E"/>
    <w:rsid w:val="00B159DF"/>
    <w:rsid w:val="00B16D1D"/>
    <w:rsid w:val="00B16FD0"/>
    <w:rsid w:val="00B1773F"/>
    <w:rsid w:val="00B17A43"/>
    <w:rsid w:val="00B200FC"/>
    <w:rsid w:val="00B203D6"/>
    <w:rsid w:val="00B204FE"/>
    <w:rsid w:val="00B21C1D"/>
    <w:rsid w:val="00B22A95"/>
    <w:rsid w:val="00B2541B"/>
    <w:rsid w:val="00B2587B"/>
    <w:rsid w:val="00B2608E"/>
    <w:rsid w:val="00B26186"/>
    <w:rsid w:val="00B2697A"/>
    <w:rsid w:val="00B338B2"/>
    <w:rsid w:val="00B34608"/>
    <w:rsid w:val="00B34671"/>
    <w:rsid w:val="00B35CC9"/>
    <w:rsid w:val="00B36790"/>
    <w:rsid w:val="00B37945"/>
    <w:rsid w:val="00B401B0"/>
    <w:rsid w:val="00B401D8"/>
    <w:rsid w:val="00B42174"/>
    <w:rsid w:val="00B50C77"/>
    <w:rsid w:val="00B51B68"/>
    <w:rsid w:val="00B51DB1"/>
    <w:rsid w:val="00B52B6B"/>
    <w:rsid w:val="00B53B82"/>
    <w:rsid w:val="00B540CF"/>
    <w:rsid w:val="00B56311"/>
    <w:rsid w:val="00B576CE"/>
    <w:rsid w:val="00B61C29"/>
    <w:rsid w:val="00B62B7E"/>
    <w:rsid w:val="00B70ED5"/>
    <w:rsid w:val="00B718F9"/>
    <w:rsid w:val="00B729DC"/>
    <w:rsid w:val="00B80645"/>
    <w:rsid w:val="00B82460"/>
    <w:rsid w:val="00B833B7"/>
    <w:rsid w:val="00B84452"/>
    <w:rsid w:val="00B855CE"/>
    <w:rsid w:val="00B8560E"/>
    <w:rsid w:val="00B865A8"/>
    <w:rsid w:val="00B86D64"/>
    <w:rsid w:val="00B90955"/>
    <w:rsid w:val="00B93AC5"/>
    <w:rsid w:val="00B95AA8"/>
    <w:rsid w:val="00B961B5"/>
    <w:rsid w:val="00B97310"/>
    <w:rsid w:val="00BA38BE"/>
    <w:rsid w:val="00BA400A"/>
    <w:rsid w:val="00BA4724"/>
    <w:rsid w:val="00BA486E"/>
    <w:rsid w:val="00BA5964"/>
    <w:rsid w:val="00BA68D0"/>
    <w:rsid w:val="00BA7F64"/>
    <w:rsid w:val="00BB117A"/>
    <w:rsid w:val="00BB1B23"/>
    <w:rsid w:val="00BB27F4"/>
    <w:rsid w:val="00BB358B"/>
    <w:rsid w:val="00BB3D83"/>
    <w:rsid w:val="00BB5122"/>
    <w:rsid w:val="00BB73B6"/>
    <w:rsid w:val="00BC0B26"/>
    <w:rsid w:val="00BC125C"/>
    <w:rsid w:val="00BC3057"/>
    <w:rsid w:val="00BC3280"/>
    <w:rsid w:val="00BC5DD6"/>
    <w:rsid w:val="00BC796B"/>
    <w:rsid w:val="00BC7AD0"/>
    <w:rsid w:val="00BD5287"/>
    <w:rsid w:val="00BD5FA2"/>
    <w:rsid w:val="00BD6E16"/>
    <w:rsid w:val="00BD7963"/>
    <w:rsid w:val="00BE0CD4"/>
    <w:rsid w:val="00BE1111"/>
    <w:rsid w:val="00BE2FE5"/>
    <w:rsid w:val="00BF0A0D"/>
    <w:rsid w:val="00BF0E56"/>
    <w:rsid w:val="00BF102D"/>
    <w:rsid w:val="00BF1117"/>
    <w:rsid w:val="00BF185D"/>
    <w:rsid w:val="00BF1CA8"/>
    <w:rsid w:val="00BF2288"/>
    <w:rsid w:val="00BF3436"/>
    <w:rsid w:val="00BF487D"/>
    <w:rsid w:val="00BF5252"/>
    <w:rsid w:val="00BF5E9F"/>
    <w:rsid w:val="00C006EB"/>
    <w:rsid w:val="00C03E56"/>
    <w:rsid w:val="00C0473E"/>
    <w:rsid w:val="00C07783"/>
    <w:rsid w:val="00C10690"/>
    <w:rsid w:val="00C15DAC"/>
    <w:rsid w:val="00C16313"/>
    <w:rsid w:val="00C16394"/>
    <w:rsid w:val="00C164F5"/>
    <w:rsid w:val="00C17692"/>
    <w:rsid w:val="00C17B52"/>
    <w:rsid w:val="00C17D2B"/>
    <w:rsid w:val="00C203C8"/>
    <w:rsid w:val="00C23C5F"/>
    <w:rsid w:val="00C25A36"/>
    <w:rsid w:val="00C3205B"/>
    <w:rsid w:val="00C34795"/>
    <w:rsid w:val="00C34F73"/>
    <w:rsid w:val="00C34F9E"/>
    <w:rsid w:val="00C37459"/>
    <w:rsid w:val="00C375C1"/>
    <w:rsid w:val="00C402E6"/>
    <w:rsid w:val="00C421EC"/>
    <w:rsid w:val="00C428C2"/>
    <w:rsid w:val="00C42D45"/>
    <w:rsid w:val="00C436E8"/>
    <w:rsid w:val="00C43AC2"/>
    <w:rsid w:val="00C45C0C"/>
    <w:rsid w:val="00C47E3D"/>
    <w:rsid w:val="00C5016E"/>
    <w:rsid w:val="00C50C06"/>
    <w:rsid w:val="00C5555B"/>
    <w:rsid w:val="00C56F03"/>
    <w:rsid w:val="00C57C35"/>
    <w:rsid w:val="00C601E7"/>
    <w:rsid w:val="00C61197"/>
    <w:rsid w:val="00C61A62"/>
    <w:rsid w:val="00C67C85"/>
    <w:rsid w:val="00C70B4D"/>
    <w:rsid w:val="00C71AB2"/>
    <w:rsid w:val="00C71AE4"/>
    <w:rsid w:val="00C76252"/>
    <w:rsid w:val="00C76CA0"/>
    <w:rsid w:val="00C808C3"/>
    <w:rsid w:val="00C8173C"/>
    <w:rsid w:val="00C84424"/>
    <w:rsid w:val="00C8447D"/>
    <w:rsid w:val="00C8728C"/>
    <w:rsid w:val="00C93540"/>
    <w:rsid w:val="00C96E2C"/>
    <w:rsid w:val="00C972AC"/>
    <w:rsid w:val="00CA21EA"/>
    <w:rsid w:val="00CA309C"/>
    <w:rsid w:val="00CA4908"/>
    <w:rsid w:val="00CA684C"/>
    <w:rsid w:val="00CA6E10"/>
    <w:rsid w:val="00CA7661"/>
    <w:rsid w:val="00CB5199"/>
    <w:rsid w:val="00CC37A2"/>
    <w:rsid w:val="00CC752E"/>
    <w:rsid w:val="00CD02CA"/>
    <w:rsid w:val="00CD0B69"/>
    <w:rsid w:val="00CD1BC4"/>
    <w:rsid w:val="00CD1F22"/>
    <w:rsid w:val="00CD4721"/>
    <w:rsid w:val="00CD5474"/>
    <w:rsid w:val="00CE08BB"/>
    <w:rsid w:val="00CE1648"/>
    <w:rsid w:val="00CE2F1C"/>
    <w:rsid w:val="00CE4BBF"/>
    <w:rsid w:val="00CE6F1D"/>
    <w:rsid w:val="00CF04A9"/>
    <w:rsid w:val="00CF2570"/>
    <w:rsid w:val="00CF2AB2"/>
    <w:rsid w:val="00CF5071"/>
    <w:rsid w:val="00CF7CE1"/>
    <w:rsid w:val="00D01A4E"/>
    <w:rsid w:val="00D03393"/>
    <w:rsid w:val="00D117B8"/>
    <w:rsid w:val="00D122C8"/>
    <w:rsid w:val="00D128D7"/>
    <w:rsid w:val="00D13812"/>
    <w:rsid w:val="00D161F7"/>
    <w:rsid w:val="00D204F3"/>
    <w:rsid w:val="00D20E20"/>
    <w:rsid w:val="00D20E94"/>
    <w:rsid w:val="00D21525"/>
    <w:rsid w:val="00D22103"/>
    <w:rsid w:val="00D23877"/>
    <w:rsid w:val="00D266A6"/>
    <w:rsid w:val="00D266D3"/>
    <w:rsid w:val="00D27A32"/>
    <w:rsid w:val="00D34099"/>
    <w:rsid w:val="00D358C0"/>
    <w:rsid w:val="00D411D7"/>
    <w:rsid w:val="00D412FA"/>
    <w:rsid w:val="00D4352E"/>
    <w:rsid w:val="00D44BFC"/>
    <w:rsid w:val="00D45DF9"/>
    <w:rsid w:val="00D46AE7"/>
    <w:rsid w:val="00D471CB"/>
    <w:rsid w:val="00D5035F"/>
    <w:rsid w:val="00D53DEC"/>
    <w:rsid w:val="00D55A9A"/>
    <w:rsid w:val="00D565B5"/>
    <w:rsid w:val="00D641BD"/>
    <w:rsid w:val="00D64670"/>
    <w:rsid w:val="00D716A5"/>
    <w:rsid w:val="00D71A8B"/>
    <w:rsid w:val="00D733C5"/>
    <w:rsid w:val="00D7566B"/>
    <w:rsid w:val="00D774C3"/>
    <w:rsid w:val="00D77E24"/>
    <w:rsid w:val="00D80987"/>
    <w:rsid w:val="00D81A30"/>
    <w:rsid w:val="00D81C1D"/>
    <w:rsid w:val="00D8240D"/>
    <w:rsid w:val="00D848A6"/>
    <w:rsid w:val="00D8500F"/>
    <w:rsid w:val="00D86F98"/>
    <w:rsid w:val="00D92E6B"/>
    <w:rsid w:val="00D937B4"/>
    <w:rsid w:val="00D9428A"/>
    <w:rsid w:val="00D954D6"/>
    <w:rsid w:val="00D95ED0"/>
    <w:rsid w:val="00DA0204"/>
    <w:rsid w:val="00DA08ED"/>
    <w:rsid w:val="00DA224D"/>
    <w:rsid w:val="00DA2C2F"/>
    <w:rsid w:val="00DA392B"/>
    <w:rsid w:val="00DA3E47"/>
    <w:rsid w:val="00DA43D2"/>
    <w:rsid w:val="00DA477F"/>
    <w:rsid w:val="00DA55FA"/>
    <w:rsid w:val="00DA7F0E"/>
    <w:rsid w:val="00DB0FED"/>
    <w:rsid w:val="00DB12FA"/>
    <w:rsid w:val="00DB3759"/>
    <w:rsid w:val="00DB3EE9"/>
    <w:rsid w:val="00DB3FD2"/>
    <w:rsid w:val="00DC018C"/>
    <w:rsid w:val="00DC47B3"/>
    <w:rsid w:val="00DD06BC"/>
    <w:rsid w:val="00DD1110"/>
    <w:rsid w:val="00DD2D07"/>
    <w:rsid w:val="00DE059C"/>
    <w:rsid w:val="00DE3984"/>
    <w:rsid w:val="00DE40FD"/>
    <w:rsid w:val="00DF056C"/>
    <w:rsid w:val="00DF20BB"/>
    <w:rsid w:val="00DF3002"/>
    <w:rsid w:val="00DF4E86"/>
    <w:rsid w:val="00DF6E1B"/>
    <w:rsid w:val="00DF7628"/>
    <w:rsid w:val="00DF7B8A"/>
    <w:rsid w:val="00E002B3"/>
    <w:rsid w:val="00E002FD"/>
    <w:rsid w:val="00E025D3"/>
    <w:rsid w:val="00E03524"/>
    <w:rsid w:val="00E05735"/>
    <w:rsid w:val="00E113B7"/>
    <w:rsid w:val="00E11D04"/>
    <w:rsid w:val="00E1399E"/>
    <w:rsid w:val="00E149B5"/>
    <w:rsid w:val="00E17C2C"/>
    <w:rsid w:val="00E24743"/>
    <w:rsid w:val="00E24946"/>
    <w:rsid w:val="00E249C0"/>
    <w:rsid w:val="00E24E07"/>
    <w:rsid w:val="00E26868"/>
    <w:rsid w:val="00E308B5"/>
    <w:rsid w:val="00E318D0"/>
    <w:rsid w:val="00E31EF9"/>
    <w:rsid w:val="00E32E41"/>
    <w:rsid w:val="00E350AF"/>
    <w:rsid w:val="00E35324"/>
    <w:rsid w:val="00E36B53"/>
    <w:rsid w:val="00E37208"/>
    <w:rsid w:val="00E3770B"/>
    <w:rsid w:val="00E37AFA"/>
    <w:rsid w:val="00E40C89"/>
    <w:rsid w:val="00E410C1"/>
    <w:rsid w:val="00E41129"/>
    <w:rsid w:val="00E416EC"/>
    <w:rsid w:val="00E42643"/>
    <w:rsid w:val="00E437F8"/>
    <w:rsid w:val="00E46640"/>
    <w:rsid w:val="00E46CB2"/>
    <w:rsid w:val="00E4701F"/>
    <w:rsid w:val="00E47A8D"/>
    <w:rsid w:val="00E47B49"/>
    <w:rsid w:val="00E47C60"/>
    <w:rsid w:val="00E47F3F"/>
    <w:rsid w:val="00E517B4"/>
    <w:rsid w:val="00E5192F"/>
    <w:rsid w:val="00E51BFA"/>
    <w:rsid w:val="00E5291E"/>
    <w:rsid w:val="00E52DE3"/>
    <w:rsid w:val="00E539D2"/>
    <w:rsid w:val="00E55131"/>
    <w:rsid w:val="00E56B6D"/>
    <w:rsid w:val="00E61226"/>
    <w:rsid w:val="00E6202C"/>
    <w:rsid w:val="00E644E3"/>
    <w:rsid w:val="00E64790"/>
    <w:rsid w:val="00E64EFC"/>
    <w:rsid w:val="00E70701"/>
    <w:rsid w:val="00E70760"/>
    <w:rsid w:val="00E70872"/>
    <w:rsid w:val="00E71308"/>
    <w:rsid w:val="00E72114"/>
    <w:rsid w:val="00E754BA"/>
    <w:rsid w:val="00E76D67"/>
    <w:rsid w:val="00E77E9C"/>
    <w:rsid w:val="00E77F1A"/>
    <w:rsid w:val="00E80D07"/>
    <w:rsid w:val="00E84F40"/>
    <w:rsid w:val="00E859E6"/>
    <w:rsid w:val="00E901A9"/>
    <w:rsid w:val="00E9104B"/>
    <w:rsid w:val="00E91E1E"/>
    <w:rsid w:val="00E9200C"/>
    <w:rsid w:val="00E921B5"/>
    <w:rsid w:val="00E94EA3"/>
    <w:rsid w:val="00E96095"/>
    <w:rsid w:val="00E96670"/>
    <w:rsid w:val="00EA40C0"/>
    <w:rsid w:val="00EA5C25"/>
    <w:rsid w:val="00EA7ED0"/>
    <w:rsid w:val="00EB062E"/>
    <w:rsid w:val="00EB0E22"/>
    <w:rsid w:val="00EB11E3"/>
    <w:rsid w:val="00EB1456"/>
    <w:rsid w:val="00EB20DB"/>
    <w:rsid w:val="00EB3843"/>
    <w:rsid w:val="00EB5189"/>
    <w:rsid w:val="00EB7403"/>
    <w:rsid w:val="00EC261D"/>
    <w:rsid w:val="00EC4898"/>
    <w:rsid w:val="00EC5D55"/>
    <w:rsid w:val="00EC7CCD"/>
    <w:rsid w:val="00ED207E"/>
    <w:rsid w:val="00ED36BC"/>
    <w:rsid w:val="00ED3738"/>
    <w:rsid w:val="00ED3BC6"/>
    <w:rsid w:val="00ED5C56"/>
    <w:rsid w:val="00ED6A23"/>
    <w:rsid w:val="00EE0AC2"/>
    <w:rsid w:val="00EE17AF"/>
    <w:rsid w:val="00EE2947"/>
    <w:rsid w:val="00EE3D11"/>
    <w:rsid w:val="00EE4F1D"/>
    <w:rsid w:val="00EE5846"/>
    <w:rsid w:val="00EE649B"/>
    <w:rsid w:val="00EE69F1"/>
    <w:rsid w:val="00EF2755"/>
    <w:rsid w:val="00EF5E40"/>
    <w:rsid w:val="00EF6314"/>
    <w:rsid w:val="00EF7402"/>
    <w:rsid w:val="00F02790"/>
    <w:rsid w:val="00F02B47"/>
    <w:rsid w:val="00F02F79"/>
    <w:rsid w:val="00F0370F"/>
    <w:rsid w:val="00F038F6"/>
    <w:rsid w:val="00F04A8E"/>
    <w:rsid w:val="00F059B6"/>
    <w:rsid w:val="00F0639C"/>
    <w:rsid w:val="00F06544"/>
    <w:rsid w:val="00F10D40"/>
    <w:rsid w:val="00F14825"/>
    <w:rsid w:val="00F1502C"/>
    <w:rsid w:val="00F1515E"/>
    <w:rsid w:val="00F17940"/>
    <w:rsid w:val="00F17C5F"/>
    <w:rsid w:val="00F2001C"/>
    <w:rsid w:val="00F21F95"/>
    <w:rsid w:val="00F222C0"/>
    <w:rsid w:val="00F227E3"/>
    <w:rsid w:val="00F24070"/>
    <w:rsid w:val="00F2644C"/>
    <w:rsid w:val="00F26C11"/>
    <w:rsid w:val="00F31F94"/>
    <w:rsid w:val="00F328BD"/>
    <w:rsid w:val="00F32C87"/>
    <w:rsid w:val="00F33F07"/>
    <w:rsid w:val="00F348E1"/>
    <w:rsid w:val="00F36590"/>
    <w:rsid w:val="00F36C8A"/>
    <w:rsid w:val="00F371B9"/>
    <w:rsid w:val="00F40419"/>
    <w:rsid w:val="00F40F16"/>
    <w:rsid w:val="00F4213D"/>
    <w:rsid w:val="00F42230"/>
    <w:rsid w:val="00F43060"/>
    <w:rsid w:val="00F50936"/>
    <w:rsid w:val="00F50AAE"/>
    <w:rsid w:val="00F53595"/>
    <w:rsid w:val="00F540E5"/>
    <w:rsid w:val="00F555F0"/>
    <w:rsid w:val="00F56E62"/>
    <w:rsid w:val="00F60EBA"/>
    <w:rsid w:val="00F617EE"/>
    <w:rsid w:val="00F618B2"/>
    <w:rsid w:val="00F625A8"/>
    <w:rsid w:val="00F63BA9"/>
    <w:rsid w:val="00F6463C"/>
    <w:rsid w:val="00F65AF1"/>
    <w:rsid w:val="00F667E5"/>
    <w:rsid w:val="00F66D21"/>
    <w:rsid w:val="00F67408"/>
    <w:rsid w:val="00F70B88"/>
    <w:rsid w:val="00F71157"/>
    <w:rsid w:val="00F71F53"/>
    <w:rsid w:val="00F75563"/>
    <w:rsid w:val="00F75666"/>
    <w:rsid w:val="00F7628B"/>
    <w:rsid w:val="00F7702A"/>
    <w:rsid w:val="00F8145D"/>
    <w:rsid w:val="00F82095"/>
    <w:rsid w:val="00F82115"/>
    <w:rsid w:val="00F82831"/>
    <w:rsid w:val="00F8352C"/>
    <w:rsid w:val="00F84FE1"/>
    <w:rsid w:val="00F85CC2"/>
    <w:rsid w:val="00F86034"/>
    <w:rsid w:val="00F867DD"/>
    <w:rsid w:val="00F90E9A"/>
    <w:rsid w:val="00F91572"/>
    <w:rsid w:val="00F91C45"/>
    <w:rsid w:val="00F94CD1"/>
    <w:rsid w:val="00F94FC7"/>
    <w:rsid w:val="00F97B72"/>
    <w:rsid w:val="00FA0D95"/>
    <w:rsid w:val="00FA53AD"/>
    <w:rsid w:val="00FA54CC"/>
    <w:rsid w:val="00FA59EC"/>
    <w:rsid w:val="00FA6D73"/>
    <w:rsid w:val="00FB0832"/>
    <w:rsid w:val="00FB2F2E"/>
    <w:rsid w:val="00FB3F81"/>
    <w:rsid w:val="00FB568D"/>
    <w:rsid w:val="00FB67FC"/>
    <w:rsid w:val="00FB6E21"/>
    <w:rsid w:val="00FC0270"/>
    <w:rsid w:val="00FC10AE"/>
    <w:rsid w:val="00FC2861"/>
    <w:rsid w:val="00FC45B1"/>
    <w:rsid w:val="00FC6EB0"/>
    <w:rsid w:val="00FC7747"/>
    <w:rsid w:val="00FD0054"/>
    <w:rsid w:val="00FD0131"/>
    <w:rsid w:val="00FD4B17"/>
    <w:rsid w:val="00FD4C60"/>
    <w:rsid w:val="00FD6D56"/>
    <w:rsid w:val="00FE0161"/>
    <w:rsid w:val="00FE094A"/>
    <w:rsid w:val="00FE0E04"/>
    <w:rsid w:val="00FE7F4C"/>
    <w:rsid w:val="00FF180C"/>
    <w:rsid w:val="00FF2A63"/>
    <w:rsid w:val="00FF41C0"/>
    <w:rsid w:val="00FF4769"/>
    <w:rsid w:val="00FF4D1B"/>
    <w:rsid w:val="00FF5017"/>
    <w:rsid w:val="00FF5245"/>
    <w:rsid w:val="00FF6DEC"/>
    <w:rsid w:val="00FF75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14371A1A"/>
  <w15:chartTrackingRefBased/>
  <w15:docId w15:val="{A10FBEF1-E6F0-468E-A5A8-1CDCAE895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B11E3"/>
    <w:rPr>
      <w:sz w:val="24"/>
      <w:szCs w:val="24"/>
    </w:rPr>
  </w:style>
  <w:style w:type="paragraph" w:styleId="Titolo1">
    <w:name w:val="heading 1"/>
    <w:basedOn w:val="Normale"/>
    <w:next w:val="Normale"/>
    <w:qFormat/>
    <w:rsid w:val="00BF102D"/>
    <w:pPr>
      <w:keepNext/>
      <w:numPr>
        <w:numId w:val="8"/>
      </w:numPr>
      <w:spacing w:before="240" w:after="60"/>
      <w:outlineLvl w:val="0"/>
    </w:pPr>
    <w:rPr>
      <w:rFonts w:ascii="Arial" w:hAnsi="Arial" w:cs="Arial"/>
      <w:b/>
      <w:bCs/>
      <w:kern w:val="32"/>
      <w:sz w:val="32"/>
      <w:szCs w:val="32"/>
    </w:rPr>
  </w:style>
  <w:style w:type="paragraph" w:styleId="Titolo2">
    <w:name w:val="heading 2"/>
    <w:basedOn w:val="Normale"/>
    <w:next w:val="Normale"/>
    <w:qFormat/>
    <w:rsid w:val="00BF102D"/>
    <w:pPr>
      <w:keepNext/>
      <w:numPr>
        <w:ilvl w:val="1"/>
        <w:numId w:val="8"/>
      </w:numPr>
      <w:spacing w:before="240" w:after="60"/>
      <w:outlineLvl w:val="1"/>
    </w:pPr>
    <w:rPr>
      <w:rFonts w:ascii="Arial" w:hAnsi="Arial" w:cs="Arial"/>
      <w:b/>
      <w:bCs/>
      <w:i/>
      <w:iCs/>
      <w:sz w:val="28"/>
      <w:szCs w:val="28"/>
    </w:rPr>
  </w:style>
  <w:style w:type="paragraph" w:styleId="Titolo3">
    <w:name w:val="heading 3"/>
    <w:basedOn w:val="Normale"/>
    <w:next w:val="Normale"/>
    <w:qFormat/>
    <w:rsid w:val="00BF102D"/>
    <w:pPr>
      <w:keepNext/>
      <w:numPr>
        <w:ilvl w:val="2"/>
        <w:numId w:val="8"/>
      </w:numPr>
      <w:spacing w:before="240" w:after="60"/>
      <w:outlineLvl w:val="2"/>
    </w:pPr>
    <w:rPr>
      <w:rFonts w:cs="Arial"/>
      <w:b/>
      <w:bCs/>
      <w:sz w:val="26"/>
      <w:szCs w:val="26"/>
    </w:rPr>
  </w:style>
  <w:style w:type="paragraph" w:styleId="Titolo4">
    <w:name w:val="heading 4"/>
    <w:basedOn w:val="Normale"/>
    <w:next w:val="Normale"/>
    <w:qFormat/>
    <w:rsid w:val="00BF102D"/>
    <w:pPr>
      <w:keepNext/>
      <w:numPr>
        <w:ilvl w:val="3"/>
        <w:numId w:val="8"/>
      </w:numPr>
      <w:spacing w:before="240" w:after="60"/>
      <w:outlineLvl w:val="3"/>
    </w:pPr>
    <w:rPr>
      <w:b/>
      <w:bCs/>
      <w:sz w:val="28"/>
      <w:szCs w:val="28"/>
    </w:rPr>
  </w:style>
  <w:style w:type="paragraph" w:styleId="Titolo5">
    <w:name w:val="heading 5"/>
    <w:basedOn w:val="Normale"/>
    <w:next w:val="Normale"/>
    <w:qFormat/>
    <w:rsid w:val="00BF102D"/>
    <w:pPr>
      <w:numPr>
        <w:ilvl w:val="4"/>
        <w:numId w:val="8"/>
      </w:numPr>
      <w:spacing w:before="240" w:after="60"/>
      <w:outlineLvl w:val="4"/>
    </w:pPr>
    <w:rPr>
      <w:b/>
      <w:bCs/>
      <w:i/>
      <w:iCs/>
      <w:sz w:val="26"/>
      <w:szCs w:val="26"/>
    </w:rPr>
  </w:style>
  <w:style w:type="paragraph" w:styleId="Titolo6">
    <w:name w:val="heading 6"/>
    <w:basedOn w:val="Normale"/>
    <w:next w:val="Normale"/>
    <w:qFormat/>
    <w:rsid w:val="00BF102D"/>
    <w:pPr>
      <w:numPr>
        <w:ilvl w:val="5"/>
        <w:numId w:val="8"/>
      </w:numPr>
      <w:spacing w:before="240" w:after="60"/>
      <w:outlineLvl w:val="5"/>
    </w:pPr>
    <w:rPr>
      <w:b/>
      <w:bCs/>
      <w:sz w:val="22"/>
      <w:szCs w:val="22"/>
    </w:rPr>
  </w:style>
  <w:style w:type="paragraph" w:styleId="Titolo7">
    <w:name w:val="heading 7"/>
    <w:basedOn w:val="Normale"/>
    <w:next w:val="Normale"/>
    <w:qFormat/>
    <w:rsid w:val="00BF102D"/>
    <w:pPr>
      <w:numPr>
        <w:ilvl w:val="6"/>
        <w:numId w:val="8"/>
      </w:numPr>
      <w:spacing w:before="240" w:after="60"/>
      <w:outlineLvl w:val="6"/>
    </w:pPr>
  </w:style>
  <w:style w:type="paragraph" w:styleId="Titolo8">
    <w:name w:val="heading 8"/>
    <w:basedOn w:val="Normale"/>
    <w:next w:val="Normale"/>
    <w:qFormat/>
    <w:rsid w:val="00BF102D"/>
    <w:pPr>
      <w:numPr>
        <w:ilvl w:val="7"/>
        <w:numId w:val="8"/>
      </w:numPr>
      <w:spacing w:before="240" w:after="60"/>
      <w:outlineLvl w:val="7"/>
    </w:pPr>
    <w:rPr>
      <w:i/>
      <w:iCs/>
    </w:rPr>
  </w:style>
  <w:style w:type="paragraph" w:styleId="Titolo9">
    <w:name w:val="heading 9"/>
    <w:basedOn w:val="Normale"/>
    <w:next w:val="Normale"/>
    <w:qFormat/>
    <w:rsid w:val="00BF102D"/>
    <w:pPr>
      <w:numPr>
        <w:ilvl w:val="8"/>
        <w:numId w:val="8"/>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954D6"/>
    <w:pPr>
      <w:tabs>
        <w:tab w:val="center" w:pos="4819"/>
        <w:tab w:val="right" w:pos="9638"/>
      </w:tabs>
    </w:pPr>
  </w:style>
  <w:style w:type="paragraph" w:styleId="Pidipagina">
    <w:name w:val="footer"/>
    <w:basedOn w:val="Normale"/>
    <w:link w:val="PidipaginaCarattere"/>
    <w:uiPriority w:val="99"/>
    <w:rsid w:val="00D954D6"/>
    <w:pPr>
      <w:tabs>
        <w:tab w:val="center" w:pos="4819"/>
        <w:tab w:val="right" w:pos="9638"/>
      </w:tabs>
    </w:pPr>
  </w:style>
  <w:style w:type="paragraph" w:customStyle="1" w:styleId="CarattereCarattereCarattereCarattere">
    <w:name w:val="Carattere Carattere Carattere Carattere"/>
    <w:basedOn w:val="Normale"/>
    <w:rsid w:val="00CD4721"/>
    <w:pPr>
      <w:spacing w:after="160" w:line="240" w:lineRule="exact"/>
    </w:pPr>
    <w:rPr>
      <w:rFonts w:ascii="Arial" w:hAnsi="Arial" w:cs="Arial"/>
      <w:sz w:val="20"/>
      <w:szCs w:val="20"/>
      <w:lang w:val="en-US" w:eastAsia="en-US"/>
    </w:rPr>
  </w:style>
  <w:style w:type="paragraph" w:styleId="Testofumetto">
    <w:name w:val="Balloon Text"/>
    <w:basedOn w:val="Normale"/>
    <w:semiHidden/>
    <w:rsid w:val="00F32C87"/>
    <w:rPr>
      <w:rFonts w:ascii="Tahoma" w:hAnsi="Tahoma" w:cs="Tahoma"/>
      <w:sz w:val="16"/>
      <w:szCs w:val="16"/>
    </w:rPr>
  </w:style>
  <w:style w:type="paragraph" w:styleId="Corpotesto">
    <w:name w:val="Body Text"/>
    <w:basedOn w:val="Normale"/>
    <w:rsid w:val="00193D4E"/>
    <w:pPr>
      <w:widowControl w:val="0"/>
    </w:pPr>
    <w:rPr>
      <w:rFonts w:ascii="Courier" w:hAnsi="Courier"/>
      <w:szCs w:val="20"/>
    </w:rPr>
  </w:style>
  <w:style w:type="paragraph" w:customStyle="1" w:styleId="Rientrocorpodeltesto21">
    <w:name w:val="Rientro corpo del testo 21"/>
    <w:basedOn w:val="Normale"/>
    <w:rsid w:val="00193D4E"/>
    <w:pPr>
      <w:ind w:left="360"/>
      <w:jc w:val="both"/>
    </w:pPr>
    <w:rPr>
      <w:szCs w:val="20"/>
    </w:rPr>
  </w:style>
  <w:style w:type="character" w:styleId="Collegamentoipertestuale">
    <w:name w:val="Hyperlink"/>
    <w:rsid w:val="00627548"/>
    <w:rPr>
      <w:color w:val="0000FF"/>
      <w:u w:val="single"/>
    </w:rPr>
  </w:style>
  <w:style w:type="character" w:styleId="Enfasigrassetto">
    <w:name w:val="Strong"/>
    <w:qFormat/>
    <w:rsid w:val="00627548"/>
    <w:rPr>
      <w:b/>
      <w:bCs/>
    </w:rPr>
  </w:style>
  <w:style w:type="paragraph" w:styleId="NormaleWeb">
    <w:name w:val="Normal (Web)"/>
    <w:basedOn w:val="Normale"/>
    <w:rsid w:val="00627548"/>
    <w:pPr>
      <w:spacing w:before="100" w:beforeAutospacing="1" w:after="100" w:afterAutospacing="1"/>
    </w:pPr>
  </w:style>
  <w:style w:type="character" w:styleId="Enfasicorsivo">
    <w:name w:val="Emphasis"/>
    <w:qFormat/>
    <w:rsid w:val="00627548"/>
    <w:rPr>
      <w:i/>
      <w:iCs/>
    </w:rPr>
  </w:style>
  <w:style w:type="paragraph" w:styleId="Rientrocorpodeltesto2">
    <w:name w:val="Body Text Indent 2"/>
    <w:basedOn w:val="Normale"/>
    <w:rsid w:val="007E1739"/>
    <w:pPr>
      <w:spacing w:after="120" w:line="480" w:lineRule="auto"/>
      <w:ind w:left="283"/>
    </w:pPr>
  </w:style>
  <w:style w:type="paragraph" w:styleId="Rientrocorpodeltesto">
    <w:name w:val="Body Text Indent"/>
    <w:basedOn w:val="Normale"/>
    <w:link w:val="RientrocorpodeltestoCarattere"/>
    <w:rsid w:val="007E1739"/>
    <w:pPr>
      <w:spacing w:after="120"/>
      <w:ind w:left="283"/>
    </w:pPr>
  </w:style>
  <w:style w:type="paragraph" w:styleId="Testodelblocco">
    <w:name w:val="Block Text"/>
    <w:basedOn w:val="Normale"/>
    <w:rsid w:val="007E1739"/>
    <w:pPr>
      <w:spacing w:after="120"/>
      <w:ind w:left="1440" w:right="1440"/>
      <w:jc w:val="both"/>
    </w:pPr>
    <w:rPr>
      <w:szCs w:val="20"/>
    </w:rPr>
  </w:style>
  <w:style w:type="paragraph" w:customStyle="1" w:styleId="Rub4">
    <w:name w:val="Rub4"/>
    <w:basedOn w:val="Normale"/>
    <w:next w:val="Normale"/>
    <w:rsid w:val="009709E3"/>
    <w:pPr>
      <w:tabs>
        <w:tab w:val="left" w:pos="709"/>
      </w:tabs>
      <w:jc w:val="both"/>
    </w:pPr>
    <w:rPr>
      <w:i/>
      <w:sz w:val="20"/>
      <w:szCs w:val="20"/>
    </w:rPr>
  </w:style>
  <w:style w:type="paragraph" w:customStyle="1" w:styleId="Rub1">
    <w:name w:val="Rub1"/>
    <w:basedOn w:val="Normale"/>
    <w:rsid w:val="00414327"/>
    <w:pPr>
      <w:tabs>
        <w:tab w:val="left" w:pos="1276"/>
      </w:tabs>
      <w:jc w:val="both"/>
    </w:pPr>
    <w:rPr>
      <w:b/>
      <w:smallCaps/>
      <w:sz w:val="20"/>
      <w:szCs w:val="20"/>
    </w:rPr>
  </w:style>
  <w:style w:type="character" w:styleId="Numeropagina">
    <w:name w:val="page number"/>
    <w:basedOn w:val="Carpredefinitoparagrafo"/>
    <w:rsid w:val="00BF102D"/>
  </w:style>
  <w:style w:type="table" w:styleId="Grigliatabella">
    <w:name w:val="Table Grid"/>
    <w:basedOn w:val="Tabellanormale"/>
    <w:rsid w:val="00BF10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qFormat/>
    <w:rsid w:val="00BF102D"/>
    <w:pPr>
      <w:spacing w:line="360" w:lineRule="auto"/>
      <w:jc w:val="center"/>
    </w:pPr>
    <w:rPr>
      <w:rFonts w:ascii="Book Antiqua" w:hAnsi="Book Antiqua"/>
      <w:b/>
      <w:bCs/>
      <w:u w:val="double"/>
    </w:rPr>
  </w:style>
  <w:style w:type="paragraph" w:styleId="Testonotaapidipagina">
    <w:name w:val="footnote text"/>
    <w:basedOn w:val="Normale"/>
    <w:link w:val="TestonotaapidipaginaCarattere"/>
    <w:rsid w:val="00BF102D"/>
    <w:pPr>
      <w:jc w:val="both"/>
    </w:pPr>
    <w:rPr>
      <w:rFonts w:ascii="Book Antiqua" w:hAnsi="Book Antiqua"/>
      <w:sz w:val="20"/>
      <w:szCs w:val="20"/>
    </w:rPr>
  </w:style>
  <w:style w:type="character" w:styleId="Rimandonotaapidipagina">
    <w:name w:val="footnote reference"/>
    <w:rsid w:val="00BF102D"/>
    <w:rPr>
      <w:vertAlign w:val="superscript"/>
    </w:rPr>
  </w:style>
  <w:style w:type="paragraph" w:customStyle="1" w:styleId="sche3">
    <w:name w:val="sche_3"/>
    <w:rsid w:val="00BF102D"/>
    <w:pPr>
      <w:widowControl w:val="0"/>
      <w:overflowPunct w:val="0"/>
      <w:autoSpaceDE w:val="0"/>
      <w:autoSpaceDN w:val="0"/>
      <w:adjustRightInd w:val="0"/>
      <w:jc w:val="both"/>
    </w:pPr>
    <w:rPr>
      <w:lang w:val="en-US"/>
    </w:rPr>
  </w:style>
  <w:style w:type="paragraph" w:customStyle="1" w:styleId="CarattereCarattereCarattereCarattereCarattereCarattere">
    <w:name w:val="Carattere Carattere Carattere Carattere Carattere Carattere"/>
    <w:basedOn w:val="Normale"/>
    <w:rsid w:val="00BF102D"/>
    <w:pPr>
      <w:spacing w:after="160" w:line="240" w:lineRule="exact"/>
    </w:pPr>
    <w:rPr>
      <w:rFonts w:ascii="Arial" w:hAnsi="Arial" w:cs="Arial"/>
      <w:sz w:val="20"/>
      <w:szCs w:val="20"/>
      <w:lang w:val="en-US" w:eastAsia="en-US"/>
    </w:rPr>
  </w:style>
  <w:style w:type="paragraph" w:customStyle="1" w:styleId="sche4">
    <w:name w:val="sche_4"/>
    <w:rsid w:val="00BF102D"/>
    <w:pPr>
      <w:widowControl w:val="0"/>
      <w:jc w:val="both"/>
    </w:pPr>
    <w:rPr>
      <w:lang w:val="en-US"/>
    </w:rPr>
  </w:style>
  <w:style w:type="paragraph" w:customStyle="1" w:styleId="Corpodeltesto21">
    <w:name w:val="Corpo del testo 21"/>
    <w:basedOn w:val="Normale"/>
    <w:rsid w:val="00F038F6"/>
    <w:pPr>
      <w:suppressAutoHyphens/>
      <w:jc w:val="both"/>
    </w:pPr>
    <w:rPr>
      <w:lang w:eastAsia="ar-SA"/>
    </w:rPr>
  </w:style>
  <w:style w:type="paragraph" w:customStyle="1" w:styleId="Default">
    <w:name w:val="Default"/>
    <w:rsid w:val="00F038F6"/>
    <w:pPr>
      <w:widowControl w:val="0"/>
      <w:suppressAutoHyphens/>
      <w:autoSpaceDE w:val="0"/>
    </w:pPr>
    <w:rPr>
      <w:rFonts w:eastAsia="Arial"/>
      <w:color w:val="000000"/>
      <w:sz w:val="24"/>
      <w:szCs w:val="24"/>
      <w:lang w:eastAsia="ar-SA"/>
    </w:rPr>
  </w:style>
  <w:style w:type="paragraph" w:customStyle="1" w:styleId="CM25">
    <w:name w:val="CM25"/>
    <w:basedOn w:val="Default"/>
    <w:next w:val="Default"/>
    <w:rsid w:val="00F038F6"/>
    <w:pPr>
      <w:spacing w:after="235"/>
    </w:pPr>
    <w:rPr>
      <w:color w:val="auto"/>
    </w:rPr>
  </w:style>
  <w:style w:type="paragraph" w:customStyle="1" w:styleId="CM1">
    <w:name w:val="CM1"/>
    <w:basedOn w:val="Default"/>
    <w:next w:val="Default"/>
    <w:rsid w:val="00F038F6"/>
    <w:pPr>
      <w:spacing w:line="231" w:lineRule="atLeast"/>
    </w:pPr>
    <w:rPr>
      <w:color w:val="auto"/>
    </w:rPr>
  </w:style>
  <w:style w:type="paragraph" w:customStyle="1" w:styleId="CM5">
    <w:name w:val="CM5"/>
    <w:basedOn w:val="Default"/>
    <w:next w:val="Default"/>
    <w:rsid w:val="00F038F6"/>
    <w:pPr>
      <w:spacing w:line="231" w:lineRule="atLeast"/>
    </w:pPr>
    <w:rPr>
      <w:color w:val="auto"/>
    </w:rPr>
  </w:style>
  <w:style w:type="paragraph" w:customStyle="1" w:styleId="CM24">
    <w:name w:val="CM24"/>
    <w:basedOn w:val="Default"/>
    <w:next w:val="Default"/>
    <w:rsid w:val="00F038F6"/>
    <w:pPr>
      <w:spacing w:line="231" w:lineRule="atLeast"/>
    </w:pPr>
    <w:rPr>
      <w:color w:val="auto"/>
    </w:rPr>
  </w:style>
  <w:style w:type="paragraph" w:customStyle="1" w:styleId="CM29">
    <w:name w:val="CM29"/>
    <w:basedOn w:val="Default"/>
    <w:next w:val="Default"/>
    <w:rsid w:val="00F038F6"/>
    <w:pPr>
      <w:spacing w:after="673"/>
    </w:pPr>
    <w:rPr>
      <w:color w:val="auto"/>
    </w:rPr>
  </w:style>
  <w:style w:type="paragraph" w:styleId="Paragrafoelenco">
    <w:name w:val="List Paragraph"/>
    <w:basedOn w:val="Normale"/>
    <w:uiPriority w:val="34"/>
    <w:qFormat/>
    <w:rsid w:val="0092600C"/>
    <w:pPr>
      <w:ind w:left="708"/>
    </w:pPr>
  </w:style>
  <w:style w:type="character" w:customStyle="1" w:styleId="rosso1">
    <w:name w:val="rosso1"/>
    <w:rsid w:val="003C7CBF"/>
    <w:rPr>
      <w:b w:val="0"/>
      <w:bCs w:val="0"/>
      <w:vanish w:val="0"/>
      <w:webHidden w:val="0"/>
      <w:color w:val="990000"/>
      <w:specVanish w:val="0"/>
    </w:rPr>
  </w:style>
  <w:style w:type="character" w:customStyle="1" w:styleId="PidipaginaCarattere">
    <w:name w:val="Piè di pagina Carattere"/>
    <w:link w:val="Pidipagina"/>
    <w:uiPriority w:val="99"/>
    <w:rsid w:val="003C7CBF"/>
    <w:rPr>
      <w:sz w:val="24"/>
      <w:szCs w:val="24"/>
    </w:rPr>
  </w:style>
  <w:style w:type="character" w:customStyle="1" w:styleId="TestonotaapidipaginaCarattere">
    <w:name w:val="Testo nota a piè di pagina Carattere"/>
    <w:link w:val="Testonotaapidipagina"/>
    <w:rsid w:val="00401646"/>
    <w:rPr>
      <w:rFonts w:ascii="Book Antiqua" w:hAnsi="Book Antiqua"/>
    </w:rPr>
  </w:style>
  <w:style w:type="character" w:customStyle="1" w:styleId="Menzionenonrisolta1">
    <w:name w:val="Menzione non risolta1"/>
    <w:basedOn w:val="Carpredefinitoparagrafo"/>
    <w:uiPriority w:val="99"/>
    <w:semiHidden/>
    <w:unhideWhenUsed/>
    <w:rsid w:val="00995D5B"/>
    <w:rPr>
      <w:color w:val="605E5C"/>
      <w:shd w:val="clear" w:color="auto" w:fill="E1DFDD"/>
    </w:rPr>
  </w:style>
  <w:style w:type="character" w:customStyle="1" w:styleId="RientrocorpodeltestoCarattere">
    <w:name w:val="Rientro corpo del testo Carattere"/>
    <w:basedOn w:val="Carpredefinitoparagrafo"/>
    <w:link w:val="Rientrocorpodeltesto"/>
    <w:rsid w:val="00263C4B"/>
    <w:rPr>
      <w:sz w:val="24"/>
      <w:szCs w:val="24"/>
    </w:rPr>
  </w:style>
  <w:style w:type="character" w:customStyle="1" w:styleId="Menzionenonrisolta2">
    <w:name w:val="Menzione non risolta2"/>
    <w:basedOn w:val="Carpredefinitoparagrafo"/>
    <w:uiPriority w:val="99"/>
    <w:semiHidden/>
    <w:unhideWhenUsed/>
    <w:rsid w:val="004F41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446232">
      <w:bodyDiv w:val="1"/>
      <w:marLeft w:val="0"/>
      <w:marRight w:val="0"/>
      <w:marTop w:val="0"/>
      <w:marBottom w:val="0"/>
      <w:divBdr>
        <w:top w:val="none" w:sz="0" w:space="0" w:color="auto"/>
        <w:left w:val="none" w:sz="0" w:space="0" w:color="auto"/>
        <w:bottom w:val="none" w:sz="0" w:space="0" w:color="auto"/>
        <w:right w:val="none" w:sz="0" w:space="0" w:color="auto"/>
      </w:divBdr>
    </w:div>
    <w:div w:id="193458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83705-52C8-4CEB-B8BB-AB282BF9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1913</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DISCIPLINARE DI GARA</vt:lpstr>
    </vt:vector>
  </TitlesOfParts>
  <Company>DZ-Forum.net</Company>
  <LinksUpToDate>false</LinksUpToDate>
  <CharactersWithSpaces>2190</CharactersWithSpaces>
  <SharedDoc>false</SharedDoc>
  <HLinks>
    <vt:vector size="156" baseType="variant">
      <vt:variant>
        <vt:i4>2228321</vt:i4>
      </vt:variant>
      <vt:variant>
        <vt:i4>293</vt:i4>
      </vt:variant>
      <vt:variant>
        <vt:i4>0</vt:i4>
      </vt:variant>
      <vt:variant>
        <vt:i4>5</vt:i4>
      </vt:variant>
      <vt:variant>
        <vt:lpwstr>http://www.bosettiegatti.eu/info/norme/codicecivile.htm</vt:lpwstr>
      </vt:variant>
      <vt:variant>
        <vt:lpwstr>2359</vt:lpwstr>
      </vt:variant>
      <vt:variant>
        <vt:i4>131173</vt:i4>
      </vt:variant>
      <vt:variant>
        <vt:i4>284</vt:i4>
      </vt:variant>
      <vt:variant>
        <vt:i4>0</vt:i4>
      </vt:variant>
      <vt:variant>
        <vt:i4>5</vt:i4>
      </vt:variant>
      <vt:variant>
        <vt:lpwstr>http://www.bosettiegatti.eu/info/norme/1999_0068.htm</vt:lpwstr>
      </vt:variant>
      <vt:variant>
        <vt:lpwstr>17</vt:lpwstr>
      </vt:variant>
      <vt:variant>
        <vt:i4>983151</vt:i4>
      </vt:variant>
      <vt:variant>
        <vt:i4>281</vt:i4>
      </vt:variant>
      <vt:variant>
        <vt:i4>0</vt:i4>
      </vt:variant>
      <vt:variant>
        <vt:i4>5</vt:i4>
      </vt:variant>
      <vt:variant>
        <vt:lpwstr>http://www.bosettiegatti.eu/info/norme/1990_0055.htm</vt:lpwstr>
      </vt:variant>
      <vt:variant>
        <vt:lpwstr>17</vt:lpwstr>
      </vt:variant>
      <vt:variant>
        <vt:i4>458850</vt:i4>
      </vt:variant>
      <vt:variant>
        <vt:i4>278</vt:i4>
      </vt:variant>
      <vt:variant>
        <vt:i4>0</vt:i4>
      </vt:variant>
      <vt:variant>
        <vt:i4>5</vt:i4>
      </vt:variant>
      <vt:variant>
        <vt:lpwstr>http://www.bosettiegatti.eu/info/norme/2008_0081.htm</vt:lpwstr>
      </vt:variant>
      <vt:variant>
        <vt:lpwstr>014</vt:lpwstr>
      </vt:variant>
      <vt:variant>
        <vt:i4>852064</vt:i4>
      </vt:variant>
      <vt:variant>
        <vt:i4>275</vt:i4>
      </vt:variant>
      <vt:variant>
        <vt:i4>0</vt:i4>
      </vt:variant>
      <vt:variant>
        <vt:i4>5</vt:i4>
      </vt:variant>
      <vt:variant>
        <vt:lpwstr>http://www.bosettiegatti.eu/info/norme/2001_0231.htm</vt:lpwstr>
      </vt:variant>
      <vt:variant>
        <vt:lpwstr>09</vt:lpwstr>
      </vt:variant>
      <vt:variant>
        <vt:i4>1703970</vt:i4>
      </vt:variant>
      <vt:variant>
        <vt:i4>272</vt:i4>
      </vt:variant>
      <vt:variant>
        <vt:i4>0</vt:i4>
      </vt:variant>
      <vt:variant>
        <vt:i4>5</vt:i4>
      </vt:variant>
      <vt:variant>
        <vt:lpwstr>http://www.bosettiegatti.eu/info/norme/statali/2016_0050.htm</vt:lpwstr>
      </vt:variant>
      <vt:variant>
        <vt:lpwstr>067</vt:lpwstr>
      </vt:variant>
      <vt:variant>
        <vt:i4>1572898</vt:i4>
      </vt:variant>
      <vt:variant>
        <vt:i4>269</vt:i4>
      </vt:variant>
      <vt:variant>
        <vt:i4>0</vt:i4>
      </vt:variant>
      <vt:variant>
        <vt:i4>5</vt:i4>
      </vt:variant>
      <vt:variant>
        <vt:lpwstr>http://www.bosettiegatti.eu/info/norme/statali/2016_0050.htm</vt:lpwstr>
      </vt:variant>
      <vt:variant>
        <vt:lpwstr>042</vt:lpwstr>
      </vt:variant>
      <vt:variant>
        <vt:i4>1900579</vt:i4>
      </vt:variant>
      <vt:variant>
        <vt:i4>266</vt:i4>
      </vt:variant>
      <vt:variant>
        <vt:i4>0</vt:i4>
      </vt:variant>
      <vt:variant>
        <vt:i4>5</vt:i4>
      </vt:variant>
      <vt:variant>
        <vt:lpwstr>http://www.bosettiegatti.eu/info/norme/statali/2016_0050.htm</vt:lpwstr>
      </vt:variant>
      <vt:variant>
        <vt:lpwstr>110</vt:lpwstr>
      </vt:variant>
      <vt:variant>
        <vt:i4>2031650</vt:i4>
      </vt:variant>
      <vt:variant>
        <vt:i4>263</vt:i4>
      </vt:variant>
      <vt:variant>
        <vt:i4>0</vt:i4>
      </vt:variant>
      <vt:variant>
        <vt:i4>5</vt:i4>
      </vt:variant>
      <vt:variant>
        <vt:lpwstr>http://www.bosettiegatti.eu/info/norme/statali/2016_0050.htm</vt:lpwstr>
      </vt:variant>
      <vt:variant>
        <vt:lpwstr>030</vt:lpwstr>
      </vt:variant>
      <vt:variant>
        <vt:i4>458854</vt:i4>
      </vt:variant>
      <vt:variant>
        <vt:i4>260</vt:i4>
      </vt:variant>
      <vt:variant>
        <vt:i4>0</vt:i4>
      </vt:variant>
      <vt:variant>
        <vt:i4>5</vt:i4>
      </vt:variant>
      <vt:variant>
        <vt:lpwstr>http://www.bosettiegatti.eu/info/norme/2011_0159.htm</vt:lpwstr>
      </vt:variant>
      <vt:variant>
        <vt:lpwstr>092</vt:lpwstr>
      </vt:variant>
      <vt:variant>
        <vt:i4>393318</vt:i4>
      </vt:variant>
      <vt:variant>
        <vt:i4>257</vt:i4>
      </vt:variant>
      <vt:variant>
        <vt:i4>0</vt:i4>
      </vt:variant>
      <vt:variant>
        <vt:i4>5</vt:i4>
      </vt:variant>
      <vt:variant>
        <vt:lpwstr>http://www.bosettiegatti.eu/info/norme/2011_0159.htm</vt:lpwstr>
      </vt:variant>
      <vt:variant>
        <vt:lpwstr>088</vt:lpwstr>
      </vt:variant>
      <vt:variant>
        <vt:i4>393318</vt:i4>
      </vt:variant>
      <vt:variant>
        <vt:i4>254</vt:i4>
      </vt:variant>
      <vt:variant>
        <vt:i4>0</vt:i4>
      </vt:variant>
      <vt:variant>
        <vt:i4>5</vt:i4>
      </vt:variant>
      <vt:variant>
        <vt:lpwstr>http://www.bosettiegatti.eu/info/norme/2011_0159.htm</vt:lpwstr>
      </vt:variant>
      <vt:variant>
        <vt:lpwstr>084</vt:lpwstr>
      </vt:variant>
      <vt:variant>
        <vt:i4>524390</vt:i4>
      </vt:variant>
      <vt:variant>
        <vt:i4>251</vt:i4>
      </vt:variant>
      <vt:variant>
        <vt:i4>0</vt:i4>
      </vt:variant>
      <vt:variant>
        <vt:i4>5</vt:i4>
      </vt:variant>
      <vt:variant>
        <vt:lpwstr>http://www.bosettiegatti.eu/info/norme/2011_0159.htm</vt:lpwstr>
      </vt:variant>
      <vt:variant>
        <vt:lpwstr>067</vt:lpwstr>
      </vt:variant>
      <vt:variant>
        <vt:i4>7602183</vt:i4>
      </vt:variant>
      <vt:variant>
        <vt:i4>244</vt:i4>
      </vt:variant>
      <vt:variant>
        <vt:i4>0</vt:i4>
      </vt:variant>
      <vt:variant>
        <vt:i4>5</vt:i4>
      </vt:variant>
      <vt:variant>
        <vt:lpwstr>http://www.bosettiegatti.eu/info/norme/statali/2016_0050.htm</vt:lpwstr>
      </vt:variant>
      <vt:variant>
        <vt:lpwstr>y_2007_0109</vt:lpwstr>
      </vt:variant>
      <vt:variant>
        <vt:i4>5439502</vt:i4>
      </vt:variant>
      <vt:variant>
        <vt:i4>241</vt:i4>
      </vt:variant>
      <vt:variant>
        <vt:i4>0</vt:i4>
      </vt:variant>
      <vt:variant>
        <vt:i4>5</vt:i4>
      </vt:variant>
      <vt:variant>
        <vt:lpwstr>http://www.bosettiegatti.eu/info/norme/codicepenale.htm</vt:lpwstr>
      </vt:variant>
      <vt:variant>
        <vt:lpwstr>648-bis</vt:lpwstr>
      </vt:variant>
      <vt:variant>
        <vt:i4>2818151</vt:i4>
      </vt:variant>
      <vt:variant>
        <vt:i4>238</vt:i4>
      </vt:variant>
      <vt:variant>
        <vt:i4>0</vt:i4>
      </vt:variant>
      <vt:variant>
        <vt:i4>5</vt:i4>
      </vt:variant>
      <vt:variant>
        <vt:lpwstr>http://www.bosettiegatti.eu/info/norme/codicecivile.htm</vt:lpwstr>
      </vt:variant>
      <vt:variant>
        <vt:lpwstr>2635</vt:lpwstr>
      </vt:variant>
      <vt:variant>
        <vt:i4>1441873</vt:i4>
      </vt:variant>
      <vt:variant>
        <vt:i4>235</vt:i4>
      </vt:variant>
      <vt:variant>
        <vt:i4>0</vt:i4>
      </vt:variant>
      <vt:variant>
        <vt:i4>5</vt:i4>
      </vt:variant>
      <vt:variant>
        <vt:lpwstr>http://www.bosettiegatti.eu/info/norme/codicepenale.htm</vt:lpwstr>
      </vt:variant>
      <vt:variant>
        <vt:lpwstr>353</vt:lpwstr>
      </vt:variant>
      <vt:variant>
        <vt:i4>5439493</vt:i4>
      </vt:variant>
      <vt:variant>
        <vt:i4>232</vt:i4>
      </vt:variant>
      <vt:variant>
        <vt:i4>0</vt:i4>
      </vt:variant>
      <vt:variant>
        <vt:i4>5</vt:i4>
      </vt:variant>
      <vt:variant>
        <vt:lpwstr>http://www.bosettiegatti.eu/info/norme/codicepenale.htm</vt:lpwstr>
      </vt:variant>
      <vt:variant>
        <vt:lpwstr>346-bis</vt:lpwstr>
      </vt:variant>
      <vt:variant>
        <vt:i4>1179729</vt:i4>
      </vt:variant>
      <vt:variant>
        <vt:i4>229</vt:i4>
      </vt:variant>
      <vt:variant>
        <vt:i4>0</vt:i4>
      </vt:variant>
      <vt:variant>
        <vt:i4>5</vt:i4>
      </vt:variant>
      <vt:variant>
        <vt:lpwstr>http://www.bosettiegatti.eu/info/norme/codicepenale.htm</vt:lpwstr>
      </vt:variant>
      <vt:variant>
        <vt:lpwstr>317</vt:lpwstr>
      </vt:variant>
      <vt:variant>
        <vt:i4>131171</vt:i4>
      </vt:variant>
      <vt:variant>
        <vt:i4>226</vt:i4>
      </vt:variant>
      <vt:variant>
        <vt:i4>0</vt:i4>
      </vt:variant>
      <vt:variant>
        <vt:i4>5</vt:i4>
      </vt:variant>
      <vt:variant>
        <vt:lpwstr>http://www.bosettiegatti.eu/info/norme/2006_0152.htm</vt:lpwstr>
      </vt:variant>
      <vt:variant>
        <vt:lpwstr>260</vt:lpwstr>
      </vt:variant>
      <vt:variant>
        <vt:i4>8192002</vt:i4>
      </vt:variant>
      <vt:variant>
        <vt:i4>223</vt:i4>
      </vt:variant>
      <vt:variant>
        <vt:i4>0</vt:i4>
      </vt:variant>
      <vt:variant>
        <vt:i4>5</vt:i4>
      </vt:variant>
      <vt:variant>
        <vt:lpwstr>http://www.bosettiegatti.eu/info/norme/statali/2016_0050.htm</vt:lpwstr>
      </vt:variant>
      <vt:variant>
        <vt:lpwstr>y_1973_0043</vt:lpwstr>
      </vt:variant>
      <vt:variant>
        <vt:i4>7995407</vt:i4>
      </vt:variant>
      <vt:variant>
        <vt:i4>220</vt:i4>
      </vt:variant>
      <vt:variant>
        <vt:i4>0</vt:i4>
      </vt:variant>
      <vt:variant>
        <vt:i4>5</vt:i4>
      </vt:variant>
      <vt:variant>
        <vt:lpwstr>http://www.bosettiegatti.eu/info/norme/statali/2016_0050.htm</vt:lpwstr>
      </vt:variant>
      <vt:variant>
        <vt:lpwstr>y_1990_0309</vt:lpwstr>
      </vt:variant>
      <vt:variant>
        <vt:i4>5636098</vt:i4>
      </vt:variant>
      <vt:variant>
        <vt:i4>217</vt:i4>
      </vt:variant>
      <vt:variant>
        <vt:i4>0</vt:i4>
      </vt:variant>
      <vt:variant>
        <vt:i4>5</vt:i4>
      </vt:variant>
      <vt:variant>
        <vt:lpwstr>http://www.bosettiegatti.eu/info/norme/codicepenale.htm</vt:lpwstr>
      </vt:variant>
      <vt:variant>
        <vt:lpwstr>416-bis</vt:lpwstr>
      </vt:variant>
      <vt:variant>
        <vt:i4>1179734</vt:i4>
      </vt:variant>
      <vt:variant>
        <vt:i4>214</vt:i4>
      </vt:variant>
      <vt:variant>
        <vt:i4>0</vt:i4>
      </vt:variant>
      <vt:variant>
        <vt:i4>5</vt:i4>
      </vt:variant>
      <vt:variant>
        <vt:lpwstr>http://www.bosettiegatti.eu/info/norme/codicepenale.htm</vt:lpwstr>
      </vt:variant>
      <vt:variant>
        <vt:lpwstr>416</vt:lpwstr>
      </vt:variant>
      <vt:variant>
        <vt:i4>3473520</vt:i4>
      </vt:variant>
      <vt:variant>
        <vt:i4>211</vt:i4>
      </vt:variant>
      <vt:variant>
        <vt:i4>0</vt:i4>
      </vt:variant>
      <vt:variant>
        <vt:i4>5</vt:i4>
      </vt:variant>
      <vt:variant>
        <vt:lpwstr>http://www.bosettiegatti.eu/info/norme/codiceprocedurapenale.htm</vt:lpwstr>
      </vt:variant>
      <vt:variant>
        <vt:lpwstr>444</vt:lpwstr>
      </vt:variant>
      <vt:variant>
        <vt:i4>1114159</vt:i4>
      </vt:variant>
      <vt:variant>
        <vt:i4>0</vt:i4>
      </vt:variant>
      <vt:variant>
        <vt:i4>0</vt:i4>
      </vt:variant>
      <vt:variant>
        <vt:i4>5</vt:i4>
      </vt:variant>
      <vt:variant>
        <vt:lpwstr>mailto:gare.viabilita@cittametropolitanaroma.gov.it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DISCIPLINARE DI GARA</dc:title>
  <dc:subject/>
  <dc:creator>GENNARO FIORE</dc:creator>
  <cp:keywords/>
  <cp:lastModifiedBy>llp018@saronno.local</cp:lastModifiedBy>
  <cp:revision>3</cp:revision>
  <cp:lastPrinted>2023-04-11T06:33:00Z</cp:lastPrinted>
  <dcterms:created xsi:type="dcterms:W3CDTF">2025-11-18T14:24:00Z</dcterms:created>
  <dcterms:modified xsi:type="dcterms:W3CDTF">2025-11-18T14:25:00Z</dcterms:modified>
</cp:coreProperties>
</file>